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A1107" w14:textId="77777777" w:rsidR="00E11F55" w:rsidRPr="00C8779D" w:rsidRDefault="00E11F55">
      <w:pPr>
        <w:pStyle w:val="a3"/>
        <w:ind w:left="0"/>
        <w:rPr>
          <w:rFonts w:ascii="仿宋_GB2312" w:eastAsia="仿宋_GB2312" w:hAnsi="仿宋"/>
          <w:sz w:val="20"/>
        </w:rPr>
      </w:pPr>
    </w:p>
    <w:p w14:paraId="122BFCFB" w14:textId="77777777" w:rsidR="00E11F55" w:rsidRPr="00C8779D" w:rsidRDefault="00E11F55">
      <w:pPr>
        <w:pStyle w:val="a3"/>
        <w:ind w:left="0"/>
        <w:rPr>
          <w:rFonts w:ascii="仿宋_GB2312" w:eastAsia="仿宋_GB2312" w:hAnsi="仿宋"/>
          <w:sz w:val="20"/>
        </w:rPr>
      </w:pPr>
    </w:p>
    <w:p w14:paraId="3C94EEF1" w14:textId="77777777" w:rsidR="00E11F55" w:rsidRPr="00C8779D" w:rsidRDefault="00E11F55">
      <w:pPr>
        <w:pStyle w:val="a3"/>
        <w:spacing w:line="360" w:lineRule="auto"/>
        <w:ind w:left="0"/>
        <w:rPr>
          <w:rFonts w:ascii="仿宋_GB2312" w:eastAsia="仿宋_GB2312" w:hAnsi="仿宋"/>
          <w:sz w:val="20"/>
        </w:rPr>
      </w:pPr>
    </w:p>
    <w:p w14:paraId="18FE6C34" w14:textId="77777777" w:rsidR="00A12A39" w:rsidRPr="00C8779D" w:rsidRDefault="00A12A39">
      <w:pPr>
        <w:spacing w:line="440" w:lineRule="exact"/>
        <w:jc w:val="center"/>
        <w:rPr>
          <w:rFonts w:ascii="方正小标宋简体" w:eastAsia="方正小标宋简体"/>
          <w:w w:val="90"/>
          <w:sz w:val="44"/>
          <w:szCs w:val="44"/>
        </w:rPr>
      </w:pPr>
      <w:bookmarkStart w:id="0" w:name="_Hlk76999924"/>
      <w:bookmarkStart w:id="1" w:name="_Toc22216532"/>
      <w:bookmarkEnd w:id="0"/>
      <w:r w:rsidRPr="00C8779D">
        <w:rPr>
          <w:rFonts w:ascii="方正小标宋简体" w:eastAsia="方正小标宋简体" w:hint="eastAsia"/>
          <w:w w:val="90"/>
          <w:sz w:val="44"/>
          <w:szCs w:val="44"/>
        </w:rPr>
        <w:t>2023年湖南省中小学生</w:t>
      </w:r>
      <w:proofErr w:type="gramStart"/>
      <w:r w:rsidRPr="00C8779D">
        <w:rPr>
          <w:rFonts w:ascii="方正小标宋简体" w:eastAsia="方正小标宋简体" w:hint="eastAsia"/>
          <w:w w:val="90"/>
          <w:sz w:val="44"/>
          <w:szCs w:val="44"/>
        </w:rPr>
        <w:t>科创实践</w:t>
      </w:r>
      <w:proofErr w:type="gramEnd"/>
      <w:r w:rsidRPr="00C8779D">
        <w:rPr>
          <w:rFonts w:ascii="方正小标宋简体" w:eastAsia="方正小标宋简体" w:hint="eastAsia"/>
          <w:w w:val="90"/>
          <w:sz w:val="44"/>
          <w:szCs w:val="44"/>
        </w:rPr>
        <w:t>活动之</w:t>
      </w:r>
    </w:p>
    <w:p w14:paraId="389F7183" w14:textId="7389D45D" w:rsidR="00E11F55" w:rsidRPr="00C8779D" w:rsidRDefault="00A12A39">
      <w:pPr>
        <w:spacing w:line="440" w:lineRule="exact"/>
        <w:jc w:val="center"/>
        <w:rPr>
          <w:rFonts w:ascii="方正小标宋简体" w:eastAsia="方正小标宋简体"/>
          <w:w w:val="90"/>
          <w:sz w:val="44"/>
          <w:szCs w:val="44"/>
        </w:rPr>
      </w:pPr>
      <w:r w:rsidRPr="00C8779D">
        <w:rPr>
          <w:rFonts w:ascii="方正小标宋简体" w:eastAsia="方正小标宋简体" w:hint="eastAsia"/>
          <w:w w:val="90"/>
          <w:sz w:val="44"/>
          <w:szCs w:val="44"/>
        </w:rPr>
        <w:t>“湖南省中小学生信息素养提升实践活动”</w:t>
      </w:r>
      <w:bookmarkStart w:id="2" w:name="_Toc22216534"/>
      <w:bookmarkEnd w:id="1"/>
      <w:r w:rsidRPr="00C8779D">
        <w:rPr>
          <w:rFonts w:ascii="方正小标宋简体" w:eastAsia="方正小标宋简体"/>
          <w:w w:val="90"/>
          <w:sz w:val="44"/>
          <w:szCs w:val="44"/>
        </w:rPr>
        <w:t xml:space="preserve"> </w:t>
      </w:r>
    </w:p>
    <w:p w14:paraId="57D27FE3" w14:textId="77777777" w:rsidR="00E11F55" w:rsidRPr="00C8779D" w:rsidRDefault="00E11F55">
      <w:pPr>
        <w:spacing w:line="440" w:lineRule="exact"/>
        <w:jc w:val="center"/>
        <w:rPr>
          <w:rFonts w:ascii="方正小标宋简体" w:eastAsia="方正小标宋简体"/>
          <w:sz w:val="44"/>
          <w:szCs w:val="44"/>
        </w:rPr>
      </w:pPr>
    </w:p>
    <w:p w14:paraId="41810460" w14:textId="77777777" w:rsidR="00E11F55" w:rsidRPr="00C8779D" w:rsidRDefault="00E11F55">
      <w:pPr>
        <w:spacing w:line="440" w:lineRule="exact"/>
        <w:jc w:val="center"/>
        <w:rPr>
          <w:rFonts w:ascii="方正小标宋简体" w:eastAsia="方正小标宋简体"/>
          <w:sz w:val="44"/>
          <w:szCs w:val="44"/>
        </w:rPr>
      </w:pPr>
    </w:p>
    <w:p w14:paraId="0D91B9B5" w14:textId="77777777" w:rsidR="00E11F55" w:rsidRPr="00C8779D" w:rsidRDefault="00E11F55">
      <w:pPr>
        <w:spacing w:line="440" w:lineRule="exact"/>
        <w:jc w:val="center"/>
        <w:rPr>
          <w:rFonts w:ascii="方正小标宋简体" w:eastAsia="方正小标宋简体"/>
          <w:sz w:val="44"/>
          <w:szCs w:val="44"/>
        </w:rPr>
      </w:pPr>
    </w:p>
    <w:p w14:paraId="2A8E1EA3" w14:textId="77777777" w:rsidR="00E11F55" w:rsidRPr="00C8779D" w:rsidRDefault="00E11F55">
      <w:pPr>
        <w:spacing w:line="440" w:lineRule="exact"/>
        <w:jc w:val="center"/>
        <w:rPr>
          <w:rFonts w:ascii="方正小标宋简体" w:eastAsia="方正小标宋简体"/>
          <w:sz w:val="44"/>
          <w:szCs w:val="44"/>
        </w:rPr>
      </w:pPr>
    </w:p>
    <w:bookmarkEnd w:id="2"/>
    <w:p w14:paraId="293A0A70" w14:textId="77777777" w:rsidR="00E11F55" w:rsidRPr="00C8779D" w:rsidRDefault="007116A0">
      <w:pPr>
        <w:spacing w:line="480" w:lineRule="auto"/>
        <w:jc w:val="center"/>
        <w:rPr>
          <w:rFonts w:ascii="方正小标宋简体" w:eastAsia="方正小标宋简体"/>
          <w:sz w:val="72"/>
          <w:szCs w:val="72"/>
        </w:rPr>
      </w:pPr>
      <w:r w:rsidRPr="00C8779D">
        <w:rPr>
          <w:rFonts w:ascii="方正小标宋简体" w:eastAsia="方正小标宋简体" w:hint="eastAsia"/>
          <w:sz w:val="72"/>
          <w:szCs w:val="72"/>
        </w:rPr>
        <w:t xml:space="preserve">指  </w:t>
      </w:r>
    </w:p>
    <w:p w14:paraId="32AF3F82" w14:textId="77777777" w:rsidR="00E11F55" w:rsidRPr="00C8779D" w:rsidRDefault="00E11F55">
      <w:pPr>
        <w:spacing w:line="480" w:lineRule="auto"/>
        <w:jc w:val="center"/>
        <w:rPr>
          <w:rFonts w:ascii="方正小标宋简体" w:eastAsia="方正小标宋简体"/>
          <w:sz w:val="72"/>
          <w:szCs w:val="72"/>
        </w:rPr>
      </w:pPr>
    </w:p>
    <w:p w14:paraId="08242962" w14:textId="77777777" w:rsidR="00E11F55" w:rsidRPr="00C8779D" w:rsidRDefault="007116A0">
      <w:pPr>
        <w:spacing w:line="480" w:lineRule="auto"/>
        <w:jc w:val="center"/>
        <w:rPr>
          <w:rFonts w:ascii="方正小标宋简体" w:eastAsia="方正小标宋简体"/>
          <w:sz w:val="52"/>
          <w:szCs w:val="52"/>
        </w:rPr>
      </w:pPr>
      <w:r w:rsidRPr="00C8779D">
        <w:rPr>
          <w:rFonts w:ascii="方正小标宋简体" w:eastAsia="方正小标宋简体" w:hint="eastAsia"/>
          <w:sz w:val="72"/>
          <w:szCs w:val="72"/>
        </w:rPr>
        <w:t>南</w:t>
      </w:r>
    </w:p>
    <w:p w14:paraId="6E544F31" w14:textId="77777777" w:rsidR="00E11F55" w:rsidRPr="00C8779D" w:rsidRDefault="00E11F55">
      <w:pPr>
        <w:spacing w:line="440" w:lineRule="exact"/>
        <w:jc w:val="center"/>
        <w:rPr>
          <w:rFonts w:ascii="方正小标宋简体" w:eastAsia="方正小标宋简体"/>
          <w:sz w:val="52"/>
          <w:szCs w:val="52"/>
        </w:rPr>
      </w:pPr>
    </w:p>
    <w:p w14:paraId="336F0CA7" w14:textId="77777777" w:rsidR="00E11F55" w:rsidRPr="00C8779D" w:rsidRDefault="00E11F55">
      <w:pPr>
        <w:spacing w:line="440" w:lineRule="exact"/>
        <w:jc w:val="center"/>
        <w:rPr>
          <w:rFonts w:ascii="方正小标宋简体" w:eastAsia="方正小标宋简体"/>
          <w:sz w:val="52"/>
          <w:szCs w:val="52"/>
        </w:rPr>
      </w:pPr>
    </w:p>
    <w:p w14:paraId="46453444" w14:textId="77777777" w:rsidR="00E11F55" w:rsidRPr="00C8779D" w:rsidRDefault="00E11F55">
      <w:pPr>
        <w:spacing w:line="440" w:lineRule="exact"/>
        <w:rPr>
          <w:rFonts w:ascii="仿宋_GB2312" w:eastAsia="仿宋_GB2312"/>
          <w:sz w:val="32"/>
          <w:szCs w:val="32"/>
        </w:rPr>
      </w:pPr>
      <w:bookmarkStart w:id="3" w:name="_Toc22216536"/>
    </w:p>
    <w:p w14:paraId="67F2E71F" w14:textId="77777777" w:rsidR="00E11F55" w:rsidRPr="00C8779D" w:rsidRDefault="00E11F55">
      <w:pPr>
        <w:spacing w:line="440" w:lineRule="exact"/>
        <w:jc w:val="center"/>
        <w:rPr>
          <w:rFonts w:ascii="仿宋_GB2312" w:eastAsia="仿宋_GB2312"/>
          <w:sz w:val="32"/>
          <w:szCs w:val="32"/>
        </w:rPr>
      </w:pPr>
    </w:p>
    <w:p w14:paraId="6C9988F8" w14:textId="77777777" w:rsidR="00E11F55" w:rsidRPr="00C8779D" w:rsidRDefault="00E11F55">
      <w:pPr>
        <w:spacing w:line="440" w:lineRule="exact"/>
        <w:jc w:val="center"/>
        <w:rPr>
          <w:rFonts w:ascii="仿宋_GB2312" w:eastAsia="仿宋_GB2312"/>
          <w:sz w:val="32"/>
          <w:szCs w:val="32"/>
        </w:rPr>
      </w:pPr>
    </w:p>
    <w:p w14:paraId="592883D5" w14:textId="09A4ECF3" w:rsidR="00E11F55" w:rsidRPr="00C8779D" w:rsidRDefault="007116A0">
      <w:pPr>
        <w:adjustRightInd w:val="0"/>
        <w:snapToGrid w:val="0"/>
        <w:spacing w:line="440" w:lineRule="exact"/>
        <w:jc w:val="center"/>
        <w:rPr>
          <w:rFonts w:ascii="仿宋_GB2312" w:eastAsia="仿宋_GB2312"/>
          <w:b/>
          <w:bCs/>
          <w:sz w:val="32"/>
          <w:szCs w:val="32"/>
        </w:rPr>
      </w:pPr>
      <w:r w:rsidRPr="00C8779D">
        <w:rPr>
          <w:rFonts w:ascii="仿宋_GB2312" w:eastAsia="仿宋_GB2312" w:hint="eastAsia"/>
          <w:b/>
          <w:bCs/>
          <w:sz w:val="32"/>
          <w:szCs w:val="32"/>
        </w:rPr>
        <w:t>湖南省中小学生信息素养提升实践活动</w:t>
      </w:r>
      <w:bookmarkStart w:id="4" w:name="_Toc22216537"/>
      <w:bookmarkEnd w:id="3"/>
      <w:r w:rsidRPr="00C8779D">
        <w:rPr>
          <w:rFonts w:ascii="仿宋_GB2312" w:eastAsia="仿宋_GB2312" w:hint="eastAsia"/>
          <w:b/>
          <w:bCs/>
          <w:sz w:val="32"/>
          <w:szCs w:val="32"/>
        </w:rPr>
        <w:t>组织委员会</w:t>
      </w:r>
      <w:r w:rsidR="00A12A39" w:rsidRPr="00C8779D">
        <w:rPr>
          <w:rFonts w:ascii="仿宋_GB2312" w:eastAsia="仿宋_GB2312" w:hint="eastAsia"/>
          <w:b/>
          <w:bCs/>
          <w:sz w:val="32"/>
          <w:szCs w:val="32"/>
        </w:rPr>
        <w:t>办公室</w:t>
      </w:r>
      <w:r w:rsidRPr="00C8779D">
        <w:rPr>
          <w:rFonts w:ascii="仿宋_GB2312" w:eastAsia="仿宋_GB2312" w:hint="eastAsia"/>
          <w:b/>
          <w:bCs/>
          <w:sz w:val="32"/>
          <w:szCs w:val="32"/>
        </w:rPr>
        <w:t>编</w:t>
      </w:r>
      <w:bookmarkEnd w:id="4"/>
    </w:p>
    <w:p w14:paraId="02567865" w14:textId="77777777" w:rsidR="00E11F55" w:rsidRPr="00C8779D" w:rsidRDefault="007116A0">
      <w:pPr>
        <w:pStyle w:val="1"/>
        <w:spacing w:line="213" w:lineRule="auto"/>
        <w:ind w:left="0" w:right="1977"/>
        <w:jc w:val="center"/>
        <w:rPr>
          <w:rFonts w:ascii="仿宋_GB2312" w:eastAsia="仿宋_GB2312" w:hAnsi="仿宋"/>
        </w:rPr>
      </w:pPr>
      <w:r w:rsidRPr="00C8779D">
        <w:rPr>
          <w:rFonts w:ascii="仿宋_GB2312" w:eastAsia="仿宋_GB2312" w:hAnsi="仿宋" w:hint="eastAsia"/>
        </w:rPr>
        <w:t xml:space="preserve">     二○二二年十</w:t>
      </w:r>
      <w:r w:rsidRPr="00C8779D">
        <w:rPr>
          <w:rFonts w:ascii="仿宋_GB2312" w:eastAsia="仿宋_GB2312" w:hAnsi="仿宋" w:hint="eastAsia"/>
          <w:lang w:val="en-US" w:eastAsia="zh-Hans"/>
        </w:rPr>
        <w:t>二</w:t>
      </w:r>
      <w:r w:rsidRPr="00C8779D">
        <w:rPr>
          <w:rFonts w:ascii="仿宋_GB2312" w:eastAsia="仿宋_GB2312" w:hAnsi="仿宋" w:hint="eastAsia"/>
        </w:rPr>
        <w:t>月</w:t>
      </w:r>
    </w:p>
    <w:p w14:paraId="4A557164" w14:textId="77777777" w:rsidR="00E11F55" w:rsidRPr="00C8779D" w:rsidRDefault="00E11F55">
      <w:pPr>
        <w:spacing w:line="213" w:lineRule="auto"/>
        <w:rPr>
          <w:rFonts w:ascii="方正小标宋简体" w:eastAsia="方正小标宋简体" w:hAnsi="仿宋"/>
        </w:rPr>
        <w:sectPr w:rsidR="00E11F55" w:rsidRPr="00C8779D">
          <w:headerReference w:type="default" r:id="rId10"/>
          <w:type w:val="continuous"/>
          <w:pgSz w:w="11910" w:h="16840"/>
          <w:pgMar w:top="1580" w:right="700" w:bottom="280" w:left="1080" w:header="720" w:footer="720" w:gutter="0"/>
          <w:cols w:space="720"/>
        </w:sectPr>
      </w:pPr>
    </w:p>
    <w:p w14:paraId="4AEBD3BC" w14:textId="77777777" w:rsidR="00E11F55" w:rsidRPr="00C8779D" w:rsidRDefault="007116A0">
      <w:pPr>
        <w:widowControl/>
        <w:spacing w:line="440" w:lineRule="exact"/>
        <w:jc w:val="center"/>
        <w:rPr>
          <w:rFonts w:ascii="方正小标宋简体" w:eastAsia="方正小标宋简体"/>
          <w:sz w:val="36"/>
          <w:szCs w:val="36"/>
        </w:rPr>
      </w:pPr>
      <w:r w:rsidRPr="00C8779D">
        <w:rPr>
          <w:rFonts w:ascii="方正小标宋简体" w:eastAsia="方正小标宋简体" w:hint="eastAsia"/>
          <w:sz w:val="36"/>
          <w:szCs w:val="36"/>
        </w:rPr>
        <w:lastRenderedPageBreak/>
        <w:t xml:space="preserve">目 </w:t>
      </w:r>
      <w:r w:rsidRPr="00C8779D">
        <w:rPr>
          <w:rFonts w:ascii="方正小标宋简体" w:eastAsia="方正小标宋简体"/>
          <w:sz w:val="36"/>
          <w:szCs w:val="36"/>
        </w:rPr>
        <w:t xml:space="preserve"> </w:t>
      </w:r>
      <w:r w:rsidRPr="00C8779D">
        <w:rPr>
          <w:rFonts w:ascii="方正小标宋简体" w:eastAsia="方正小标宋简体" w:hint="eastAsia"/>
          <w:sz w:val="36"/>
          <w:szCs w:val="36"/>
        </w:rPr>
        <w:t>录</w:t>
      </w:r>
    </w:p>
    <w:p w14:paraId="5426ABF0"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Cs/>
          <w:sz w:val="28"/>
          <w:szCs w:val="28"/>
        </w:rPr>
        <w:fldChar w:fldCharType="begin"/>
      </w:r>
      <w:r w:rsidRPr="00C8779D">
        <w:rPr>
          <w:rFonts w:ascii="仿宋_GB2312" w:eastAsia="仿宋_GB2312" w:hint="eastAsia"/>
          <w:bCs/>
          <w:sz w:val="28"/>
          <w:szCs w:val="28"/>
        </w:rPr>
        <w:instrText xml:space="preserve"> TOC \o "1-1" \n \h \z \u </w:instrText>
      </w:r>
      <w:r w:rsidRPr="00C8779D">
        <w:rPr>
          <w:rFonts w:ascii="仿宋_GB2312" w:eastAsia="仿宋_GB2312" w:hint="eastAsia"/>
          <w:bCs/>
          <w:sz w:val="28"/>
          <w:szCs w:val="28"/>
        </w:rPr>
        <w:fldChar w:fldCharType="separate"/>
      </w:r>
      <w:r w:rsidRPr="00C8779D">
        <w:rPr>
          <w:rFonts w:ascii="仿宋_GB2312" w:eastAsia="仿宋_GB2312" w:hint="eastAsia"/>
          <w:b/>
          <w:sz w:val="32"/>
          <w:szCs w:val="28"/>
        </w:rPr>
        <w:t>一、活动背景</w:t>
      </w:r>
    </w:p>
    <w:p w14:paraId="6A9EEB74"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
          <w:sz w:val="32"/>
          <w:szCs w:val="28"/>
        </w:rPr>
        <w:t>二、人员范围</w:t>
      </w:r>
    </w:p>
    <w:p w14:paraId="6DBBB61A"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
          <w:sz w:val="32"/>
          <w:szCs w:val="28"/>
        </w:rPr>
        <w:t>三、活动内容</w:t>
      </w:r>
    </w:p>
    <w:p w14:paraId="5545F20A"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
          <w:sz w:val="32"/>
          <w:szCs w:val="28"/>
        </w:rPr>
        <w:t>四、数字创作类有关要求</w:t>
      </w:r>
    </w:p>
    <w:p w14:paraId="7763475D"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
          <w:sz w:val="32"/>
          <w:szCs w:val="28"/>
        </w:rPr>
        <w:t>五、计算思维类有关要求</w:t>
      </w:r>
    </w:p>
    <w:p w14:paraId="36B5C3E8"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
          <w:sz w:val="32"/>
          <w:szCs w:val="28"/>
        </w:rPr>
        <w:t>六、科创实践类有关要求</w:t>
      </w:r>
    </w:p>
    <w:p w14:paraId="76295E57"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
          <w:sz w:val="32"/>
          <w:szCs w:val="28"/>
        </w:rPr>
        <w:t>七、乐高教育类有关要求</w:t>
      </w:r>
    </w:p>
    <w:p w14:paraId="2C151F40" w14:textId="77777777" w:rsidR="00E11F55" w:rsidRPr="00C8779D" w:rsidRDefault="007116A0">
      <w:pPr>
        <w:tabs>
          <w:tab w:val="left" w:pos="6742"/>
        </w:tabs>
        <w:spacing w:line="440" w:lineRule="exact"/>
        <w:rPr>
          <w:rFonts w:ascii="仿宋_GB2312" w:eastAsia="仿宋_GB2312"/>
          <w:b/>
          <w:sz w:val="32"/>
          <w:szCs w:val="28"/>
        </w:rPr>
      </w:pPr>
      <w:r w:rsidRPr="00C8779D">
        <w:rPr>
          <w:rFonts w:ascii="仿宋_GB2312" w:eastAsia="仿宋_GB2312" w:hint="eastAsia"/>
          <w:b/>
          <w:sz w:val="32"/>
          <w:szCs w:val="28"/>
        </w:rPr>
        <w:t>八、全省交流展示活动</w:t>
      </w:r>
      <w:r w:rsidRPr="00C8779D">
        <w:rPr>
          <w:rFonts w:ascii="仿宋_GB2312" w:eastAsia="仿宋_GB2312" w:hint="eastAsia"/>
          <w:b/>
          <w:sz w:val="32"/>
          <w:szCs w:val="28"/>
        </w:rPr>
        <w:tab/>
      </w:r>
    </w:p>
    <w:p w14:paraId="415CA69A"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
          <w:sz w:val="32"/>
          <w:szCs w:val="28"/>
        </w:rPr>
        <w:t>九、奖项设置</w:t>
      </w:r>
    </w:p>
    <w:p w14:paraId="1A703F4F" w14:textId="77777777" w:rsidR="00E11F55" w:rsidRPr="00C8779D" w:rsidRDefault="007116A0">
      <w:pPr>
        <w:tabs>
          <w:tab w:val="left" w:pos="9180"/>
        </w:tabs>
        <w:spacing w:line="440" w:lineRule="exact"/>
        <w:rPr>
          <w:rFonts w:ascii="仿宋_GB2312" w:eastAsia="仿宋_GB2312"/>
          <w:b/>
          <w:sz w:val="32"/>
          <w:szCs w:val="28"/>
        </w:rPr>
      </w:pPr>
      <w:r w:rsidRPr="00C8779D">
        <w:rPr>
          <w:rFonts w:ascii="仿宋_GB2312" w:eastAsia="仿宋_GB2312" w:hint="eastAsia"/>
          <w:b/>
          <w:sz w:val="32"/>
          <w:szCs w:val="28"/>
        </w:rPr>
        <w:t>十、组织工作</w:t>
      </w:r>
    </w:p>
    <w:p w14:paraId="5F39799D" w14:textId="77777777" w:rsidR="00E11F55" w:rsidRPr="00C8779D" w:rsidRDefault="007116A0">
      <w:pPr>
        <w:widowControl/>
        <w:tabs>
          <w:tab w:val="left" w:pos="312"/>
        </w:tabs>
        <w:topLinePunct/>
        <w:spacing w:line="440" w:lineRule="exact"/>
        <w:rPr>
          <w:rFonts w:ascii="仿宋_GB2312" w:eastAsia="仿宋_GB2312"/>
          <w:bCs/>
          <w:sz w:val="32"/>
          <w:szCs w:val="32"/>
        </w:rPr>
      </w:pPr>
      <w:r w:rsidRPr="00C8779D">
        <w:rPr>
          <w:rFonts w:ascii="仿宋_GB2312" w:eastAsia="仿宋_GB2312" w:hint="eastAsia"/>
          <w:bCs/>
          <w:sz w:val="32"/>
          <w:szCs w:val="32"/>
        </w:rPr>
        <w:t>附表1：各市州名额分配表</w:t>
      </w:r>
    </w:p>
    <w:p w14:paraId="3AFB538D" w14:textId="77777777" w:rsidR="00E11F55" w:rsidRPr="00C8779D" w:rsidRDefault="007116A0">
      <w:pPr>
        <w:widowControl/>
        <w:tabs>
          <w:tab w:val="left" w:pos="312"/>
        </w:tabs>
        <w:topLinePunct/>
        <w:spacing w:line="440" w:lineRule="exact"/>
        <w:rPr>
          <w:rFonts w:ascii="仿宋_GB2312" w:eastAsia="仿宋_GB2312"/>
          <w:bCs/>
          <w:sz w:val="32"/>
          <w:szCs w:val="32"/>
        </w:rPr>
      </w:pPr>
      <w:r w:rsidRPr="00C8779D">
        <w:rPr>
          <w:rFonts w:ascii="仿宋_GB2312" w:eastAsia="仿宋_GB2312" w:hint="eastAsia"/>
          <w:bCs/>
          <w:sz w:val="32"/>
          <w:szCs w:val="32"/>
        </w:rPr>
        <w:t>附表2：作品创作说明</w:t>
      </w:r>
    </w:p>
    <w:p w14:paraId="56C1280E" w14:textId="77777777" w:rsidR="00E11F55" w:rsidRPr="00C8779D" w:rsidRDefault="007116A0">
      <w:pPr>
        <w:widowControl/>
        <w:tabs>
          <w:tab w:val="left" w:pos="312"/>
        </w:tabs>
        <w:topLinePunct/>
        <w:spacing w:line="440" w:lineRule="exact"/>
        <w:rPr>
          <w:rFonts w:ascii="仿宋_GB2312" w:eastAsia="仿宋_GB2312"/>
          <w:bCs/>
          <w:sz w:val="32"/>
          <w:szCs w:val="32"/>
        </w:rPr>
      </w:pPr>
      <w:r w:rsidRPr="00C8779D">
        <w:rPr>
          <w:rFonts w:ascii="仿宋_GB2312" w:eastAsia="仿宋_GB2312" w:hint="eastAsia"/>
          <w:bCs/>
          <w:sz w:val="32"/>
          <w:szCs w:val="32"/>
        </w:rPr>
        <w:t>附表3：推荐作品登记表</w:t>
      </w:r>
    </w:p>
    <w:p w14:paraId="4B2A8723" w14:textId="77777777" w:rsidR="00E11F55" w:rsidRPr="00C8779D" w:rsidRDefault="007116A0">
      <w:pPr>
        <w:widowControl/>
        <w:tabs>
          <w:tab w:val="left" w:pos="312"/>
        </w:tabs>
        <w:topLinePunct/>
        <w:spacing w:line="440" w:lineRule="exact"/>
        <w:rPr>
          <w:rFonts w:ascii="仿宋_GB2312" w:eastAsia="仿宋_GB2312"/>
          <w:bCs/>
          <w:sz w:val="32"/>
          <w:szCs w:val="32"/>
        </w:rPr>
      </w:pPr>
      <w:r w:rsidRPr="00C8779D">
        <w:rPr>
          <w:rFonts w:ascii="仿宋_GB2312" w:eastAsia="仿宋_GB2312" w:hint="eastAsia"/>
          <w:bCs/>
          <w:sz w:val="32"/>
          <w:szCs w:val="32"/>
        </w:rPr>
        <w:t>附表4：市级推荐作品名单（数字创作类、计算思维类）</w:t>
      </w:r>
    </w:p>
    <w:p w14:paraId="398F32B1" w14:textId="77777777" w:rsidR="00E11F55" w:rsidRPr="00C8779D" w:rsidRDefault="007116A0">
      <w:pPr>
        <w:widowControl/>
        <w:tabs>
          <w:tab w:val="left" w:pos="312"/>
        </w:tabs>
        <w:topLinePunct/>
        <w:spacing w:line="440" w:lineRule="exact"/>
        <w:rPr>
          <w:rFonts w:ascii="仿宋_GB2312" w:eastAsia="仿宋_GB2312"/>
          <w:bCs/>
          <w:sz w:val="32"/>
          <w:szCs w:val="32"/>
        </w:rPr>
      </w:pPr>
      <w:r w:rsidRPr="00C8779D">
        <w:rPr>
          <w:rFonts w:ascii="仿宋_GB2312" w:eastAsia="仿宋_GB2312" w:hint="eastAsia"/>
          <w:bCs/>
          <w:sz w:val="32"/>
          <w:szCs w:val="32"/>
        </w:rPr>
        <w:t>附表5：推荐队伍报名表</w:t>
      </w:r>
    </w:p>
    <w:p w14:paraId="45987622" w14:textId="77777777" w:rsidR="00E11F55" w:rsidRPr="00C8779D" w:rsidRDefault="007116A0">
      <w:pPr>
        <w:widowControl/>
        <w:tabs>
          <w:tab w:val="left" w:pos="312"/>
        </w:tabs>
        <w:topLinePunct/>
        <w:spacing w:line="440" w:lineRule="exact"/>
        <w:rPr>
          <w:rFonts w:ascii="仿宋_GB2312" w:eastAsia="仿宋_GB2312"/>
          <w:bCs/>
          <w:sz w:val="32"/>
          <w:szCs w:val="32"/>
        </w:rPr>
      </w:pPr>
      <w:r w:rsidRPr="00C8779D">
        <w:rPr>
          <w:rFonts w:ascii="仿宋_GB2312" w:eastAsia="仿宋_GB2312" w:hint="eastAsia"/>
          <w:bCs/>
          <w:sz w:val="32"/>
          <w:szCs w:val="32"/>
        </w:rPr>
        <w:t>附表6：市级推荐队伍名单（科创实践类）</w:t>
      </w:r>
    </w:p>
    <w:p w14:paraId="04F8DB49" w14:textId="77777777" w:rsidR="00E11F55" w:rsidRPr="00C8779D" w:rsidRDefault="007116A0">
      <w:pPr>
        <w:widowControl/>
        <w:tabs>
          <w:tab w:val="left" w:pos="312"/>
        </w:tabs>
        <w:topLinePunct/>
        <w:spacing w:line="440" w:lineRule="exact"/>
        <w:rPr>
          <w:rFonts w:ascii="仿宋_GB2312" w:eastAsia="仿宋_GB2312"/>
          <w:bCs/>
          <w:sz w:val="32"/>
          <w:szCs w:val="32"/>
        </w:rPr>
      </w:pPr>
      <w:r w:rsidRPr="00C8779D">
        <w:rPr>
          <w:rFonts w:ascii="仿宋_GB2312" w:eastAsia="仿宋_GB2312" w:hint="eastAsia"/>
          <w:bCs/>
          <w:sz w:val="32"/>
          <w:szCs w:val="32"/>
        </w:rPr>
        <w:t>附表7：“FLL少儿探索科创活动项目”（组队）推荐作品信息表</w:t>
      </w:r>
    </w:p>
    <w:p w14:paraId="5A012655" w14:textId="77777777" w:rsidR="00E11F55" w:rsidRPr="00C8779D" w:rsidRDefault="007116A0">
      <w:pPr>
        <w:widowControl/>
        <w:tabs>
          <w:tab w:val="left" w:pos="312"/>
        </w:tabs>
        <w:topLinePunct/>
        <w:spacing w:line="440" w:lineRule="exact"/>
        <w:rPr>
          <w:rFonts w:ascii="仿宋_GB2312" w:eastAsia="仿宋_GB2312"/>
          <w:bCs/>
          <w:sz w:val="32"/>
          <w:szCs w:val="32"/>
        </w:rPr>
      </w:pPr>
      <w:r w:rsidRPr="00C8779D">
        <w:rPr>
          <w:rFonts w:ascii="仿宋_GB2312" w:eastAsia="仿宋_GB2312" w:hint="eastAsia"/>
          <w:bCs/>
          <w:sz w:val="32"/>
          <w:szCs w:val="32"/>
        </w:rPr>
        <w:t>附表8：“FLL青少年机器人挑战项目”（组队）报名表</w:t>
      </w:r>
    </w:p>
    <w:p w14:paraId="79286829" w14:textId="77777777" w:rsidR="00E11F55" w:rsidRPr="00C8779D" w:rsidRDefault="00E11F55">
      <w:pPr>
        <w:spacing w:line="440" w:lineRule="exact"/>
        <w:rPr>
          <w:rFonts w:ascii="仿宋_GB2312" w:eastAsia="仿宋_GB2312" w:hAnsi="仿宋_GB2312" w:cs="仿宋_GB2312"/>
          <w:sz w:val="32"/>
          <w:szCs w:val="32"/>
        </w:rPr>
      </w:pPr>
    </w:p>
    <w:p w14:paraId="1E30F292" w14:textId="77777777" w:rsidR="00E11F55" w:rsidRPr="00C8779D" w:rsidRDefault="007116A0">
      <w:pPr>
        <w:spacing w:line="440" w:lineRule="exact"/>
      </w:pPr>
      <w:r w:rsidRPr="00C8779D">
        <w:rPr>
          <w:rFonts w:ascii="仿宋_GB2312" w:eastAsia="仿宋_GB2312" w:hint="eastAsia"/>
          <w:bCs/>
          <w:sz w:val="32"/>
          <w:szCs w:val="32"/>
        </w:rPr>
        <w:t>附件1：数字创作项目地方推荐参考指标</w:t>
      </w:r>
    </w:p>
    <w:p w14:paraId="56D68050" w14:textId="77777777" w:rsidR="00E11F55" w:rsidRPr="00C8779D" w:rsidRDefault="007116A0">
      <w:pPr>
        <w:pStyle w:val="10"/>
        <w:tabs>
          <w:tab w:val="right" w:leader="dot" w:pos="9503"/>
        </w:tabs>
        <w:spacing w:line="440" w:lineRule="exact"/>
        <w:rPr>
          <w:rFonts w:ascii="仿宋_GB2312" w:eastAsia="仿宋_GB2312"/>
          <w:bCs/>
          <w:sz w:val="32"/>
          <w:szCs w:val="32"/>
          <w:lang w:val="zh-CN"/>
        </w:rPr>
      </w:pPr>
      <w:r w:rsidRPr="00C8779D">
        <w:rPr>
          <w:rFonts w:ascii="仿宋_GB2312" w:eastAsia="仿宋_GB2312" w:hint="eastAsia"/>
          <w:bCs/>
          <w:sz w:val="32"/>
          <w:szCs w:val="32"/>
          <w:lang w:val="zh-CN"/>
        </w:rPr>
        <w:t>附件2：计算思维项目地方推荐参考指标</w:t>
      </w:r>
    </w:p>
    <w:p w14:paraId="7E055C85" w14:textId="77777777" w:rsidR="00E11F55" w:rsidRPr="00C8779D" w:rsidRDefault="007116A0">
      <w:pPr>
        <w:spacing w:line="292" w:lineRule="auto"/>
        <w:rPr>
          <w:rFonts w:ascii="仿宋_GB2312" w:eastAsia="仿宋_GB2312" w:hAnsi="仿宋"/>
        </w:rPr>
      </w:pPr>
      <w:r w:rsidRPr="00C8779D">
        <w:rPr>
          <w:rFonts w:ascii="仿宋_GB2312" w:eastAsia="仿宋_GB2312" w:hint="eastAsia"/>
          <w:bCs/>
          <w:sz w:val="28"/>
          <w:szCs w:val="28"/>
        </w:rPr>
        <w:fldChar w:fldCharType="end"/>
      </w:r>
    </w:p>
    <w:p w14:paraId="2EBB43E4" w14:textId="77777777" w:rsidR="00E11F55" w:rsidRPr="00C8779D" w:rsidRDefault="00E11F55">
      <w:pPr>
        <w:spacing w:line="292" w:lineRule="auto"/>
        <w:rPr>
          <w:rFonts w:ascii="仿宋_GB2312" w:eastAsia="仿宋_GB2312" w:hAnsi="仿宋"/>
        </w:rPr>
      </w:pPr>
    </w:p>
    <w:p w14:paraId="6128591E" w14:textId="77777777" w:rsidR="00E11F55" w:rsidRPr="00C8779D" w:rsidRDefault="00E11F55">
      <w:pPr>
        <w:spacing w:line="292" w:lineRule="auto"/>
        <w:rPr>
          <w:rFonts w:ascii="仿宋_GB2312" w:eastAsia="仿宋_GB2312" w:hAnsi="仿宋"/>
        </w:rPr>
        <w:sectPr w:rsidR="00E11F55" w:rsidRPr="00C8779D">
          <w:footerReference w:type="default" r:id="rId11"/>
          <w:pgSz w:w="11910" w:h="16840"/>
          <w:pgMar w:top="1240" w:right="700" w:bottom="1360" w:left="1080" w:header="0" w:footer="1176" w:gutter="0"/>
          <w:pgNumType w:start="2"/>
          <w:cols w:space="720"/>
        </w:sectPr>
      </w:pPr>
    </w:p>
    <w:p w14:paraId="63EFC530"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lastRenderedPageBreak/>
        <w:t>一、活动背景</w:t>
      </w:r>
    </w:p>
    <w:p w14:paraId="006CB4DB" w14:textId="4E2631A0" w:rsidR="00E11F55" w:rsidRPr="00C8779D" w:rsidRDefault="004459E3" w:rsidP="000452D4">
      <w:pPr>
        <w:pStyle w:val="a3"/>
        <w:spacing w:before="10"/>
        <w:ind w:firstLineChars="150" w:firstLine="480"/>
        <w:rPr>
          <w:rFonts w:ascii="仿宋_GB2312" w:eastAsia="仿宋_GB2312" w:hAnsi="仿宋"/>
        </w:rPr>
      </w:pPr>
      <w:r w:rsidRPr="00C8779D">
        <w:rPr>
          <w:rFonts w:ascii="仿宋_GB2312" w:eastAsia="仿宋_GB2312" w:hAnsi="仿宋" w:hint="eastAsia"/>
        </w:rPr>
        <w:t>湖南省中小学生信息素养提升实践活动</w:t>
      </w:r>
      <w:r w:rsidR="007116A0" w:rsidRPr="00C8779D">
        <w:rPr>
          <w:rFonts w:ascii="仿宋_GB2312" w:eastAsia="仿宋_GB2312" w:hAnsi="仿宋" w:hint="eastAsia"/>
        </w:rPr>
        <w:t>以“全国师生信息素养提升实践活动（第二十四届学生活动）”指南为基础，坚持以</w:t>
      </w:r>
      <w:r w:rsidR="007116A0" w:rsidRPr="00C8779D">
        <w:rPr>
          <w:rFonts w:ascii="仿宋_GB2312" w:eastAsia="仿宋_GB2312" w:hAnsi="仿宋" w:hint="eastAsia"/>
          <w:spacing w:val="-11"/>
        </w:rPr>
        <w:t>“实践、探索、创新”为主题，以与时俱进的活动项目为核心，通过</w:t>
      </w:r>
      <w:r w:rsidR="007116A0" w:rsidRPr="00C8779D">
        <w:rPr>
          <w:rFonts w:ascii="仿宋_GB2312" w:eastAsia="仿宋_GB2312" w:hAnsi="仿宋" w:hint="eastAsia"/>
          <w:spacing w:val="-8"/>
        </w:rPr>
        <w:t>丰富多样的组织形式，坚持把立德树人和“五育”并举贯彻落实到活</w:t>
      </w:r>
      <w:r w:rsidR="007116A0" w:rsidRPr="00C8779D">
        <w:rPr>
          <w:rFonts w:ascii="仿宋_GB2312" w:eastAsia="仿宋_GB2312" w:hAnsi="仿宋" w:hint="eastAsia"/>
        </w:rPr>
        <w:t>动内容中，引导师生充分利用信息技术，助力信息素养提升。</w:t>
      </w:r>
    </w:p>
    <w:p w14:paraId="6562F70B"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t>二、人员范围</w:t>
      </w:r>
    </w:p>
    <w:p w14:paraId="20AC57C3" w14:textId="0A6F5F4C" w:rsidR="00E11F55" w:rsidRPr="00C8779D" w:rsidRDefault="007116A0">
      <w:pPr>
        <w:pStyle w:val="a3"/>
        <w:spacing w:before="10"/>
        <w:ind w:left="821"/>
        <w:rPr>
          <w:rFonts w:ascii="仿宋_GB2312" w:eastAsia="仿宋_GB2312" w:hAnsi="仿宋"/>
        </w:rPr>
      </w:pPr>
      <w:r w:rsidRPr="00C8779D">
        <w:rPr>
          <w:rFonts w:ascii="仿宋_GB2312" w:eastAsia="仿宋_GB2312" w:hAnsi="仿宋" w:hint="eastAsia"/>
          <w:lang w:val="en-US" w:eastAsia="zh-Hans"/>
        </w:rPr>
        <w:t>全省</w:t>
      </w:r>
      <w:r w:rsidRPr="00C8779D">
        <w:rPr>
          <w:rFonts w:ascii="仿宋_GB2312" w:eastAsia="仿宋_GB2312" w:hAnsi="仿宋" w:hint="eastAsia"/>
        </w:rPr>
        <w:t>小学、初中、高中（含中职）在校学生。</w:t>
      </w:r>
      <w:r w:rsidR="009D65EB" w:rsidRPr="00C8779D">
        <w:rPr>
          <w:rFonts w:ascii="仿宋_GB2312" w:eastAsia="仿宋_GB2312" w:hAnsi="仿宋" w:hint="eastAsia"/>
        </w:rPr>
        <w:t>每位选手限报1个项目。</w:t>
      </w:r>
    </w:p>
    <w:p w14:paraId="0EAF8EF6"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t>三、活动内容</w:t>
      </w:r>
    </w:p>
    <w:p w14:paraId="000C32E9" w14:textId="1230CEC3" w:rsidR="00E11F55" w:rsidRPr="00C8779D" w:rsidRDefault="007116A0">
      <w:pPr>
        <w:pStyle w:val="a3"/>
        <w:spacing w:before="11"/>
        <w:ind w:left="821"/>
        <w:rPr>
          <w:rFonts w:ascii="仿宋_GB2312" w:eastAsia="仿宋_GB2312" w:hAnsi="仿宋"/>
        </w:rPr>
      </w:pPr>
      <w:r w:rsidRPr="00C8779D">
        <w:rPr>
          <w:rFonts w:ascii="仿宋_GB2312" w:eastAsia="仿宋_GB2312" w:hAnsi="仿宋" w:hint="eastAsia"/>
        </w:rPr>
        <w:t>数字创作、计算思维、</w:t>
      </w:r>
      <w:proofErr w:type="gramStart"/>
      <w:r w:rsidRPr="00C8779D">
        <w:rPr>
          <w:rFonts w:ascii="仿宋_GB2312" w:eastAsia="仿宋_GB2312" w:hAnsi="仿宋" w:hint="eastAsia"/>
        </w:rPr>
        <w:t>科创实践</w:t>
      </w:r>
      <w:proofErr w:type="gramEnd"/>
      <w:r w:rsidR="009D65EB" w:rsidRPr="00C8779D">
        <w:rPr>
          <w:rFonts w:ascii="仿宋_GB2312" w:eastAsia="仿宋_GB2312" w:hAnsi="仿宋" w:hint="eastAsia"/>
        </w:rPr>
        <w:t>、乐高教育四</w:t>
      </w:r>
      <w:r w:rsidRPr="00C8779D">
        <w:rPr>
          <w:rFonts w:ascii="仿宋_GB2312" w:eastAsia="仿宋_GB2312" w:hAnsi="仿宋" w:hint="eastAsia"/>
        </w:rPr>
        <w:t>类。</w:t>
      </w:r>
    </w:p>
    <w:p w14:paraId="6F09C951"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t>四、数字创作类有关要求</w:t>
      </w:r>
    </w:p>
    <w:p w14:paraId="657D1CDD" w14:textId="433DF1EC" w:rsidR="00E11F55" w:rsidRPr="00C8779D" w:rsidRDefault="007116A0">
      <w:pPr>
        <w:pStyle w:val="a3"/>
        <w:spacing w:before="10" w:line="244" w:lineRule="auto"/>
        <w:ind w:right="433" w:firstLine="641"/>
        <w:rPr>
          <w:rFonts w:ascii="仿宋_GB2312" w:eastAsia="仿宋_GB2312" w:hAnsi="仿宋"/>
          <w:b/>
          <w:bCs/>
          <w:lang w:val="en-US"/>
        </w:rPr>
      </w:pPr>
      <w:r w:rsidRPr="00C8779D">
        <w:rPr>
          <w:rFonts w:ascii="仿宋_GB2312" w:eastAsia="仿宋_GB2312" w:hAnsi="仿宋" w:hint="eastAsia"/>
          <w:spacing w:val="-7"/>
        </w:rPr>
        <w:t>数字创作类是使用数字化资源和工具，设计、制作完成数字化创</w:t>
      </w:r>
      <w:r w:rsidRPr="00C8779D">
        <w:rPr>
          <w:rFonts w:ascii="仿宋_GB2312" w:eastAsia="仿宋_GB2312" w:hAnsi="仿宋" w:hint="eastAsia"/>
        </w:rPr>
        <w:t>新作品。</w:t>
      </w:r>
      <w:r w:rsidRPr="00C8779D">
        <w:rPr>
          <w:rFonts w:ascii="仿宋_GB2312" w:eastAsia="仿宋_GB2312" w:hAnsi="仿宋" w:hint="eastAsia"/>
          <w:b/>
          <w:bCs/>
          <w:lang w:val="en-US"/>
        </w:rPr>
        <w:t>要求作品原创性较高，鼓励创作具有</w:t>
      </w:r>
      <w:r w:rsidR="00204B95" w:rsidRPr="00C8779D">
        <w:rPr>
          <w:rFonts w:ascii="仿宋_GB2312" w:eastAsia="仿宋_GB2312" w:hAnsi="仿宋" w:hint="eastAsia"/>
          <w:b/>
          <w:bCs/>
          <w:lang w:val="en-US"/>
        </w:rPr>
        <w:t>湖湘</w:t>
      </w:r>
      <w:r w:rsidRPr="00C8779D">
        <w:rPr>
          <w:rFonts w:ascii="仿宋_GB2312" w:eastAsia="仿宋_GB2312" w:hAnsi="仿宋" w:hint="eastAsia"/>
          <w:b/>
          <w:bCs/>
          <w:lang w:val="en-US"/>
        </w:rPr>
        <w:t>特色、能体现时代热点作品。</w:t>
      </w:r>
    </w:p>
    <w:p w14:paraId="7CFD2391" w14:textId="77777777" w:rsidR="0073260D" w:rsidRPr="00C8779D" w:rsidRDefault="0073260D" w:rsidP="0073260D">
      <w:pPr>
        <w:pStyle w:val="1"/>
        <w:spacing w:line="486" w:lineRule="exact"/>
        <w:rPr>
          <w:rFonts w:ascii="楷体" w:eastAsia="楷体" w:hAnsi="楷体"/>
        </w:rPr>
      </w:pPr>
      <w:r w:rsidRPr="00C8779D">
        <w:rPr>
          <w:rFonts w:ascii="楷体" w:eastAsia="楷体" w:hAnsi="楷体" w:hint="eastAsia"/>
        </w:rPr>
        <w:t>（一）项目设置</w:t>
      </w:r>
    </w:p>
    <w:tbl>
      <w:tblPr>
        <w:tblpPr w:leftFromText="180" w:rightFromText="180" w:vertAnchor="text" w:horzAnchor="margin" w:tblpXSpec="center"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824"/>
        <w:gridCol w:w="1417"/>
        <w:gridCol w:w="1561"/>
        <w:gridCol w:w="2553"/>
      </w:tblGrid>
      <w:tr w:rsidR="002006E7" w:rsidRPr="00C8779D" w14:paraId="28EBB0AB" w14:textId="77777777" w:rsidTr="00647048">
        <w:trPr>
          <w:trHeight w:val="441"/>
        </w:trPr>
        <w:tc>
          <w:tcPr>
            <w:tcW w:w="3824" w:type="dxa"/>
          </w:tcPr>
          <w:p w14:paraId="164A6DD6" w14:textId="77777777" w:rsidR="0073260D" w:rsidRPr="00C8779D" w:rsidRDefault="0073260D" w:rsidP="00647048">
            <w:pPr>
              <w:pStyle w:val="TableParagraph"/>
              <w:spacing w:before="67" w:line="353" w:lineRule="exact"/>
              <w:ind w:left="107"/>
              <w:rPr>
                <w:sz w:val="28"/>
              </w:rPr>
            </w:pPr>
            <w:r w:rsidRPr="00C8779D">
              <w:rPr>
                <w:sz w:val="28"/>
              </w:rPr>
              <w:t>项目名称</w:t>
            </w:r>
          </w:p>
        </w:tc>
        <w:tc>
          <w:tcPr>
            <w:tcW w:w="1417" w:type="dxa"/>
          </w:tcPr>
          <w:p w14:paraId="40645D78" w14:textId="77777777" w:rsidR="0073260D" w:rsidRPr="00C8779D" w:rsidRDefault="0073260D" w:rsidP="00647048">
            <w:pPr>
              <w:pStyle w:val="TableParagraph"/>
              <w:spacing w:before="67" w:line="353" w:lineRule="exact"/>
              <w:ind w:left="268" w:right="258"/>
              <w:jc w:val="center"/>
              <w:rPr>
                <w:sz w:val="28"/>
              </w:rPr>
            </w:pPr>
            <w:r w:rsidRPr="00C8779D">
              <w:rPr>
                <w:sz w:val="28"/>
              </w:rPr>
              <w:t>小学组</w:t>
            </w:r>
          </w:p>
        </w:tc>
        <w:tc>
          <w:tcPr>
            <w:tcW w:w="1561" w:type="dxa"/>
          </w:tcPr>
          <w:p w14:paraId="65629D4F" w14:textId="77777777" w:rsidR="0073260D" w:rsidRPr="00C8779D" w:rsidRDefault="0073260D" w:rsidP="00647048">
            <w:pPr>
              <w:pStyle w:val="TableParagraph"/>
              <w:spacing w:before="67" w:line="353" w:lineRule="exact"/>
              <w:ind w:left="342" w:right="328"/>
              <w:jc w:val="center"/>
              <w:rPr>
                <w:sz w:val="28"/>
              </w:rPr>
            </w:pPr>
            <w:r w:rsidRPr="00C8779D">
              <w:rPr>
                <w:sz w:val="28"/>
              </w:rPr>
              <w:t>初中组</w:t>
            </w:r>
          </w:p>
        </w:tc>
        <w:tc>
          <w:tcPr>
            <w:tcW w:w="2553" w:type="dxa"/>
          </w:tcPr>
          <w:p w14:paraId="1339BBF0" w14:textId="77777777" w:rsidR="0073260D" w:rsidRPr="00C8779D" w:rsidRDefault="0073260D" w:rsidP="00647048">
            <w:pPr>
              <w:pStyle w:val="TableParagraph"/>
              <w:spacing w:before="67" w:line="353" w:lineRule="exact"/>
              <w:ind w:left="134" w:right="128"/>
              <w:jc w:val="center"/>
              <w:rPr>
                <w:sz w:val="28"/>
              </w:rPr>
            </w:pPr>
            <w:r w:rsidRPr="00C8779D">
              <w:rPr>
                <w:sz w:val="28"/>
              </w:rPr>
              <w:t>高中组（含中职）</w:t>
            </w:r>
          </w:p>
        </w:tc>
      </w:tr>
      <w:tr w:rsidR="002006E7" w:rsidRPr="00C8779D" w14:paraId="32804BAA" w14:textId="77777777" w:rsidTr="00647048">
        <w:trPr>
          <w:trHeight w:val="438"/>
        </w:trPr>
        <w:tc>
          <w:tcPr>
            <w:tcW w:w="3824" w:type="dxa"/>
          </w:tcPr>
          <w:p w14:paraId="74E558B9" w14:textId="77777777" w:rsidR="0073260D" w:rsidRPr="00C8779D" w:rsidRDefault="0073260D" w:rsidP="00647048">
            <w:pPr>
              <w:pStyle w:val="TableParagraph"/>
              <w:spacing w:before="65" w:line="353" w:lineRule="exact"/>
              <w:ind w:left="107"/>
              <w:rPr>
                <w:sz w:val="28"/>
              </w:rPr>
            </w:pPr>
            <w:r w:rsidRPr="00C8779D">
              <w:rPr>
                <w:sz w:val="28"/>
              </w:rPr>
              <w:t>电脑绘画</w:t>
            </w:r>
          </w:p>
        </w:tc>
        <w:tc>
          <w:tcPr>
            <w:tcW w:w="1417" w:type="dxa"/>
          </w:tcPr>
          <w:p w14:paraId="1D89B1C9" w14:textId="77777777" w:rsidR="0073260D" w:rsidRPr="00C8779D" w:rsidRDefault="0073260D" w:rsidP="00647048">
            <w:pPr>
              <w:pStyle w:val="TableParagraph"/>
              <w:spacing w:before="65" w:line="353" w:lineRule="exact"/>
              <w:ind w:left="5"/>
              <w:jc w:val="center"/>
              <w:rPr>
                <w:sz w:val="28"/>
              </w:rPr>
            </w:pPr>
            <w:r w:rsidRPr="00C8779D">
              <w:rPr>
                <w:sz w:val="28"/>
              </w:rPr>
              <w:t>●</w:t>
            </w:r>
          </w:p>
        </w:tc>
        <w:tc>
          <w:tcPr>
            <w:tcW w:w="1561" w:type="dxa"/>
          </w:tcPr>
          <w:p w14:paraId="46763A2B" w14:textId="77777777" w:rsidR="0073260D" w:rsidRPr="00C8779D" w:rsidRDefault="0073260D" w:rsidP="00647048">
            <w:pPr>
              <w:pStyle w:val="TableParagraph"/>
              <w:spacing w:before="65" w:line="353" w:lineRule="exact"/>
              <w:ind w:left="9"/>
              <w:jc w:val="center"/>
              <w:rPr>
                <w:sz w:val="28"/>
              </w:rPr>
            </w:pPr>
            <w:r w:rsidRPr="00C8779D">
              <w:rPr>
                <w:sz w:val="28"/>
              </w:rPr>
              <w:t>●</w:t>
            </w:r>
          </w:p>
        </w:tc>
        <w:tc>
          <w:tcPr>
            <w:tcW w:w="2553" w:type="dxa"/>
          </w:tcPr>
          <w:p w14:paraId="40A26EC5" w14:textId="77777777" w:rsidR="0073260D" w:rsidRPr="00C8779D" w:rsidRDefault="0073260D" w:rsidP="00647048">
            <w:pPr>
              <w:pStyle w:val="TableParagraph"/>
              <w:rPr>
                <w:rFonts w:ascii="Times New Roman"/>
                <w:sz w:val="30"/>
              </w:rPr>
            </w:pPr>
          </w:p>
        </w:tc>
      </w:tr>
      <w:tr w:rsidR="002006E7" w:rsidRPr="00C8779D" w14:paraId="7BEEB635" w14:textId="77777777" w:rsidTr="00647048">
        <w:trPr>
          <w:trHeight w:val="441"/>
        </w:trPr>
        <w:tc>
          <w:tcPr>
            <w:tcW w:w="3824" w:type="dxa"/>
          </w:tcPr>
          <w:p w14:paraId="7EE39943" w14:textId="77777777" w:rsidR="0073260D" w:rsidRPr="00C8779D" w:rsidRDefault="0073260D" w:rsidP="00647048">
            <w:pPr>
              <w:pStyle w:val="TableParagraph"/>
              <w:spacing w:before="67" w:line="353" w:lineRule="exact"/>
              <w:ind w:left="107"/>
              <w:rPr>
                <w:sz w:val="28"/>
              </w:rPr>
            </w:pPr>
            <w:r w:rsidRPr="00C8779D">
              <w:rPr>
                <w:sz w:val="28"/>
              </w:rPr>
              <w:t>电子板报</w:t>
            </w:r>
          </w:p>
        </w:tc>
        <w:tc>
          <w:tcPr>
            <w:tcW w:w="1417" w:type="dxa"/>
          </w:tcPr>
          <w:p w14:paraId="7C7B9DBE" w14:textId="77777777" w:rsidR="0073260D" w:rsidRPr="00C8779D" w:rsidRDefault="0073260D" w:rsidP="00647048">
            <w:pPr>
              <w:pStyle w:val="TableParagraph"/>
              <w:spacing w:before="67" w:line="353" w:lineRule="exact"/>
              <w:ind w:left="5"/>
              <w:jc w:val="center"/>
              <w:rPr>
                <w:sz w:val="28"/>
              </w:rPr>
            </w:pPr>
            <w:r w:rsidRPr="00C8779D">
              <w:rPr>
                <w:sz w:val="28"/>
              </w:rPr>
              <w:t>●</w:t>
            </w:r>
          </w:p>
        </w:tc>
        <w:tc>
          <w:tcPr>
            <w:tcW w:w="1561" w:type="dxa"/>
          </w:tcPr>
          <w:p w14:paraId="2D5F6C59" w14:textId="77777777" w:rsidR="0073260D" w:rsidRPr="00C8779D" w:rsidRDefault="0073260D" w:rsidP="00647048">
            <w:pPr>
              <w:pStyle w:val="TableParagraph"/>
              <w:rPr>
                <w:rFonts w:ascii="Times New Roman"/>
                <w:sz w:val="30"/>
              </w:rPr>
            </w:pPr>
          </w:p>
        </w:tc>
        <w:tc>
          <w:tcPr>
            <w:tcW w:w="2553" w:type="dxa"/>
          </w:tcPr>
          <w:p w14:paraId="40CC6295" w14:textId="77777777" w:rsidR="0073260D" w:rsidRPr="00C8779D" w:rsidRDefault="0073260D" w:rsidP="00647048">
            <w:pPr>
              <w:pStyle w:val="TableParagraph"/>
              <w:rPr>
                <w:rFonts w:ascii="Times New Roman"/>
                <w:sz w:val="30"/>
              </w:rPr>
            </w:pPr>
          </w:p>
        </w:tc>
      </w:tr>
      <w:tr w:rsidR="002006E7" w:rsidRPr="00C8779D" w14:paraId="537594F9" w14:textId="77777777" w:rsidTr="00647048">
        <w:trPr>
          <w:trHeight w:val="439"/>
        </w:trPr>
        <w:tc>
          <w:tcPr>
            <w:tcW w:w="3824" w:type="dxa"/>
          </w:tcPr>
          <w:p w14:paraId="0FD1056B" w14:textId="77777777" w:rsidR="0073260D" w:rsidRPr="00C8779D" w:rsidRDefault="0073260D" w:rsidP="00647048">
            <w:pPr>
              <w:pStyle w:val="TableParagraph"/>
              <w:spacing w:before="65" w:line="353" w:lineRule="exact"/>
              <w:ind w:left="107"/>
              <w:rPr>
                <w:sz w:val="28"/>
              </w:rPr>
            </w:pPr>
            <w:r w:rsidRPr="00C8779D">
              <w:rPr>
                <w:sz w:val="28"/>
              </w:rPr>
              <w:t>电脑艺术设计（标志设计）</w:t>
            </w:r>
          </w:p>
        </w:tc>
        <w:tc>
          <w:tcPr>
            <w:tcW w:w="1417" w:type="dxa"/>
          </w:tcPr>
          <w:p w14:paraId="60C99E94" w14:textId="77777777" w:rsidR="0073260D" w:rsidRPr="00C8779D" w:rsidRDefault="0073260D" w:rsidP="00647048">
            <w:pPr>
              <w:pStyle w:val="TableParagraph"/>
              <w:rPr>
                <w:rFonts w:ascii="Times New Roman"/>
                <w:sz w:val="30"/>
              </w:rPr>
            </w:pPr>
          </w:p>
        </w:tc>
        <w:tc>
          <w:tcPr>
            <w:tcW w:w="1561" w:type="dxa"/>
          </w:tcPr>
          <w:p w14:paraId="31D58343" w14:textId="77777777" w:rsidR="0073260D" w:rsidRPr="00C8779D" w:rsidRDefault="0073260D" w:rsidP="00647048">
            <w:pPr>
              <w:pStyle w:val="TableParagraph"/>
              <w:rPr>
                <w:rFonts w:ascii="Times New Roman"/>
                <w:sz w:val="30"/>
              </w:rPr>
            </w:pPr>
          </w:p>
        </w:tc>
        <w:tc>
          <w:tcPr>
            <w:tcW w:w="2553" w:type="dxa"/>
          </w:tcPr>
          <w:p w14:paraId="67195F9A" w14:textId="77777777" w:rsidR="0073260D" w:rsidRPr="00C8779D" w:rsidRDefault="0073260D" w:rsidP="00647048">
            <w:pPr>
              <w:pStyle w:val="TableParagraph"/>
              <w:spacing w:before="65" w:line="353" w:lineRule="exact"/>
              <w:ind w:left="5"/>
              <w:jc w:val="center"/>
              <w:rPr>
                <w:sz w:val="28"/>
              </w:rPr>
            </w:pPr>
            <w:r w:rsidRPr="00C8779D">
              <w:rPr>
                <w:sz w:val="28"/>
              </w:rPr>
              <w:t>●</w:t>
            </w:r>
          </w:p>
        </w:tc>
      </w:tr>
      <w:tr w:rsidR="002006E7" w:rsidRPr="00C8779D" w14:paraId="2A7736E6" w14:textId="77777777" w:rsidTr="00647048">
        <w:trPr>
          <w:trHeight w:val="441"/>
        </w:trPr>
        <w:tc>
          <w:tcPr>
            <w:tcW w:w="3824" w:type="dxa"/>
          </w:tcPr>
          <w:p w14:paraId="60E1023A" w14:textId="77777777" w:rsidR="0073260D" w:rsidRPr="00C8779D" w:rsidRDefault="0073260D" w:rsidP="00647048">
            <w:pPr>
              <w:pStyle w:val="TableParagraph"/>
              <w:spacing w:before="68" w:line="353" w:lineRule="exact"/>
              <w:ind w:left="107"/>
              <w:rPr>
                <w:sz w:val="28"/>
              </w:rPr>
            </w:pPr>
            <w:r w:rsidRPr="00C8779D">
              <w:rPr>
                <w:rFonts w:ascii="Times New Roman" w:eastAsia="Times New Roman"/>
                <w:sz w:val="28"/>
              </w:rPr>
              <w:t xml:space="preserve">3D </w:t>
            </w:r>
            <w:r w:rsidRPr="00C8779D">
              <w:rPr>
                <w:sz w:val="28"/>
              </w:rPr>
              <w:t>创意设计</w:t>
            </w:r>
          </w:p>
        </w:tc>
        <w:tc>
          <w:tcPr>
            <w:tcW w:w="1417" w:type="dxa"/>
          </w:tcPr>
          <w:p w14:paraId="331F48E2" w14:textId="77777777" w:rsidR="0073260D" w:rsidRPr="00C8779D" w:rsidRDefault="0073260D" w:rsidP="00647048">
            <w:pPr>
              <w:pStyle w:val="TableParagraph"/>
              <w:spacing w:before="68" w:line="353" w:lineRule="exact"/>
              <w:ind w:left="5"/>
              <w:jc w:val="center"/>
              <w:rPr>
                <w:sz w:val="28"/>
              </w:rPr>
            </w:pPr>
            <w:r w:rsidRPr="00C8779D">
              <w:rPr>
                <w:sz w:val="28"/>
              </w:rPr>
              <w:t>●</w:t>
            </w:r>
          </w:p>
        </w:tc>
        <w:tc>
          <w:tcPr>
            <w:tcW w:w="1561" w:type="dxa"/>
          </w:tcPr>
          <w:p w14:paraId="523BC976" w14:textId="77777777" w:rsidR="0073260D" w:rsidRPr="00C8779D" w:rsidRDefault="0073260D" w:rsidP="00647048">
            <w:pPr>
              <w:pStyle w:val="TableParagraph"/>
              <w:spacing w:before="68" w:line="353" w:lineRule="exact"/>
              <w:ind w:left="9"/>
              <w:jc w:val="center"/>
              <w:rPr>
                <w:sz w:val="28"/>
              </w:rPr>
            </w:pPr>
            <w:r w:rsidRPr="00C8779D">
              <w:rPr>
                <w:sz w:val="28"/>
              </w:rPr>
              <w:t>●</w:t>
            </w:r>
          </w:p>
        </w:tc>
        <w:tc>
          <w:tcPr>
            <w:tcW w:w="2553" w:type="dxa"/>
          </w:tcPr>
          <w:p w14:paraId="5AAC9905" w14:textId="77777777" w:rsidR="0073260D" w:rsidRPr="00C8779D" w:rsidRDefault="0073260D" w:rsidP="00647048">
            <w:pPr>
              <w:pStyle w:val="TableParagraph"/>
              <w:spacing w:before="68" w:line="353" w:lineRule="exact"/>
              <w:ind w:left="5"/>
              <w:jc w:val="center"/>
              <w:rPr>
                <w:sz w:val="28"/>
              </w:rPr>
            </w:pPr>
            <w:r w:rsidRPr="00C8779D">
              <w:rPr>
                <w:sz w:val="28"/>
              </w:rPr>
              <w:t>●</w:t>
            </w:r>
          </w:p>
        </w:tc>
      </w:tr>
      <w:tr w:rsidR="002006E7" w:rsidRPr="00C8779D" w14:paraId="2E16463F" w14:textId="77777777" w:rsidTr="00647048">
        <w:trPr>
          <w:trHeight w:val="438"/>
        </w:trPr>
        <w:tc>
          <w:tcPr>
            <w:tcW w:w="3824" w:type="dxa"/>
          </w:tcPr>
          <w:p w14:paraId="3A81E67A" w14:textId="77777777" w:rsidR="0073260D" w:rsidRPr="00C8779D" w:rsidRDefault="0073260D" w:rsidP="00647048">
            <w:pPr>
              <w:pStyle w:val="TableParagraph"/>
              <w:spacing w:before="65" w:line="353" w:lineRule="exact"/>
              <w:ind w:left="107"/>
              <w:rPr>
                <w:sz w:val="28"/>
              </w:rPr>
            </w:pPr>
            <w:r w:rsidRPr="00C8779D">
              <w:rPr>
                <w:sz w:val="28"/>
              </w:rPr>
              <w:t>微视频</w:t>
            </w:r>
            <w:r w:rsidRPr="00C8779D">
              <w:rPr>
                <w:rFonts w:ascii="Calibri" w:eastAsia="Calibri"/>
                <w:sz w:val="28"/>
              </w:rPr>
              <w:t>/</w:t>
            </w:r>
            <w:r w:rsidRPr="00C8779D">
              <w:rPr>
                <w:sz w:val="28"/>
              </w:rPr>
              <w:t>微动漫</w:t>
            </w:r>
          </w:p>
        </w:tc>
        <w:tc>
          <w:tcPr>
            <w:tcW w:w="1417" w:type="dxa"/>
          </w:tcPr>
          <w:p w14:paraId="2473B6C1" w14:textId="77777777" w:rsidR="0073260D" w:rsidRPr="00C8779D" w:rsidRDefault="0073260D" w:rsidP="00647048">
            <w:pPr>
              <w:pStyle w:val="TableParagraph"/>
              <w:rPr>
                <w:rFonts w:ascii="Times New Roman"/>
                <w:sz w:val="30"/>
              </w:rPr>
            </w:pPr>
          </w:p>
        </w:tc>
        <w:tc>
          <w:tcPr>
            <w:tcW w:w="1561" w:type="dxa"/>
          </w:tcPr>
          <w:p w14:paraId="0636DB31" w14:textId="77777777" w:rsidR="0073260D" w:rsidRPr="00C8779D" w:rsidRDefault="0073260D" w:rsidP="00647048">
            <w:pPr>
              <w:pStyle w:val="TableParagraph"/>
              <w:spacing w:before="65" w:line="353" w:lineRule="exact"/>
              <w:ind w:left="9"/>
              <w:jc w:val="center"/>
              <w:rPr>
                <w:sz w:val="28"/>
              </w:rPr>
            </w:pPr>
            <w:r w:rsidRPr="00C8779D">
              <w:rPr>
                <w:sz w:val="28"/>
              </w:rPr>
              <w:t>●</w:t>
            </w:r>
          </w:p>
        </w:tc>
        <w:tc>
          <w:tcPr>
            <w:tcW w:w="2553" w:type="dxa"/>
          </w:tcPr>
          <w:p w14:paraId="01838873" w14:textId="77777777" w:rsidR="0073260D" w:rsidRPr="00C8779D" w:rsidRDefault="0073260D" w:rsidP="00647048">
            <w:pPr>
              <w:pStyle w:val="TableParagraph"/>
              <w:spacing w:before="65" w:line="353" w:lineRule="exact"/>
              <w:ind w:left="5"/>
              <w:jc w:val="center"/>
              <w:rPr>
                <w:sz w:val="28"/>
              </w:rPr>
            </w:pPr>
            <w:r w:rsidRPr="00C8779D">
              <w:rPr>
                <w:sz w:val="28"/>
              </w:rPr>
              <w:t>●</w:t>
            </w:r>
          </w:p>
        </w:tc>
      </w:tr>
      <w:tr w:rsidR="002006E7" w:rsidRPr="00C8779D" w14:paraId="46E13B95" w14:textId="77777777" w:rsidTr="00647048">
        <w:trPr>
          <w:trHeight w:val="441"/>
        </w:trPr>
        <w:tc>
          <w:tcPr>
            <w:tcW w:w="3824" w:type="dxa"/>
          </w:tcPr>
          <w:p w14:paraId="2791A7A5" w14:textId="77777777" w:rsidR="0073260D" w:rsidRPr="00C8779D" w:rsidRDefault="0073260D" w:rsidP="00647048">
            <w:pPr>
              <w:pStyle w:val="TableParagraph"/>
              <w:spacing w:before="68" w:line="353" w:lineRule="exact"/>
              <w:ind w:left="107"/>
              <w:rPr>
                <w:sz w:val="28"/>
              </w:rPr>
            </w:pPr>
            <w:r w:rsidRPr="00C8779D">
              <w:rPr>
                <w:sz w:val="28"/>
              </w:rPr>
              <w:t>微视频（网络素养专项）</w:t>
            </w:r>
          </w:p>
        </w:tc>
        <w:tc>
          <w:tcPr>
            <w:tcW w:w="1417" w:type="dxa"/>
          </w:tcPr>
          <w:p w14:paraId="19D9323C" w14:textId="77777777" w:rsidR="0073260D" w:rsidRPr="00C8779D" w:rsidRDefault="0073260D" w:rsidP="00647048">
            <w:pPr>
              <w:pStyle w:val="TableParagraph"/>
              <w:spacing w:before="58"/>
              <w:ind w:left="5"/>
              <w:jc w:val="center"/>
              <w:rPr>
                <w:sz w:val="28"/>
              </w:rPr>
            </w:pPr>
            <w:r w:rsidRPr="00C8779D">
              <w:rPr>
                <w:sz w:val="28"/>
              </w:rPr>
              <w:t>●</w:t>
            </w:r>
          </w:p>
        </w:tc>
        <w:tc>
          <w:tcPr>
            <w:tcW w:w="1561" w:type="dxa"/>
          </w:tcPr>
          <w:p w14:paraId="3C68D5FE" w14:textId="77777777" w:rsidR="0073260D" w:rsidRPr="00C8779D" w:rsidRDefault="0073260D" w:rsidP="00647048">
            <w:pPr>
              <w:pStyle w:val="TableParagraph"/>
              <w:spacing w:before="68" w:line="353" w:lineRule="exact"/>
              <w:ind w:left="9"/>
              <w:jc w:val="center"/>
              <w:rPr>
                <w:sz w:val="28"/>
              </w:rPr>
            </w:pPr>
            <w:r w:rsidRPr="00C8779D">
              <w:rPr>
                <w:sz w:val="28"/>
              </w:rPr>
              <w:t>●</w:t>
            </w:r>
          </w:p>
        </w:tc>
        <w:tc>
          <w:tcPr>
            <w:tcW w:w="2553" w:type="dxa"/>
          </w:tcPr>
          <w:p w14:paraId="1CE63739" w14:textId="77777777" w:rsidR="0073260D" w:rsidRPr="00C8779D" w:rsidRDefault="0073260D" w:rsidP="00647048">
            <w:pPr>
              <w:pStyle w:val="TableParagraph"/>
              <w:spacing w:before="68" w:line="353" w:lineRule="exact"/>
              <w:ind w:left="5"/>
              <w:jc w:val="center"/>
              <w:rPr>
                <w:sz w:val="28"/>
              </w:rPr>
            </w:pPr>
            <w:r w:rsidRPr="00C8779D">
              <w:rPr>
                <w:sz w:val="28"/>
              </w:rPr>
              <w:t>●</w:t>
            </w:r>
          </w:p>
        </w:tc>
      </w:tr>
      <w:tr w:rsidR="002006E7" w:rsidRPr="00C8779D" w14:paraId="3B96C699" w14:textId="77777777" w:rsidTr="00647048">
        <w:trPr>
          <w:trHeight w:val="441"/>
        </w:trPr>
        <w:tc>
          <w:tcPr>
            <w:tcW w:w="3824" w:type="dxa"/>
          </w:tcPr>
          <w:p w14:paraId="49B78D9B" w14:textId="77777777" w:rsidR="0073260D" w:rsidRPr="00C8779D" w:rsidRDefault="0073260D" w:rsidP="00647048">
            <w:pPr>
              <w:pStyle w:val="TableParagraph"/>
              <w:spacing w:before="65" w:line="356" w:lineRule="exact"/>
              <w:ind w:left="107"/>
              <w:rPr>
                <w:sz w:val="28"/>
              </w:rPr>
            </w:pPr>
            <w:r w:rsidRPr="00C8779D">
              <w:rPr>
                <w:sz w:val="28"/>
              </w:rPr>
              <w:t>微视频</w:t>
            </w:r>
            <w:r w:rsidRPr="00C8779D">
              <w:rPr>
                <w:spacing w:val="-142"/>
                <w:sz w:val="28"/>
              </w:rPr>
              <w:t>（</w:t>
            </w:r>
            <w:r w:rsidRPr="00C8779D">
              <w:rPr>
                <w:spacing w:val="-3"/>
                <w:sz w:val="28"/>
              </w:rPr>
              <w:t>“和教育”专项</w:t>
            </w:r>
            <w:r w:rsidRPr="00C8779D">
              <w:rPr>
                <w:sz w:val="28"/>
              </w:rPr>
              <w:t>）</w:t>
            </w:r>
          </w:p>
        </w:tc>
        <w:tc>
          <w:tcPr>
            <w:tcW w:w="1417" w:type="dxa"/>
          </w:tcPr>
          <w:p w14:paraId="21C06248" w14:textId="77777777" w:rsidR="0073260D" w:rsidRPr="00C8779D" w:rsidRDefault="0073260D" w:rsidP="00647048">
            <w:pPr>
              <w:pStyle w:val="TableParagraph"/>
              <w:spacing w:before="55"/>
              <w:ind w:left="5"/>
              <w:jc w:val="center"/>
              <w:rPr>
                <w:sz w:val="28"/>
              </w:rPr>
            </w:pPr>
            <w:r w:rsidRPr="00C8779D">
              <w:rPr>
                <w:sz w:val="28"/>
              </w:rPr>
              <w:t>●</w:t>
            </w:r>
          </w:p>
        </w:tc>
        <w:tc>
          <w:tcPr>
            <w:tcW w:w="1561" w:type="dxa"/>
          </w:tcPr>
          <w:p w14:paraId="6C871801" w14:textId="77777777" w:rsidR="0073260D" w:rsidRPr="00C8779D" w:rsidRDefault="0073260D" w:rsidP="00647048">
            <w:pPr>
              <w:pStyle w:val="TableParagraph"/>
              <w:spacing w:before="55"/>
              <w:ind w:left="9"/>
              <w:jc w:val="center"/>
              <w:rPr>
                <w:sz w:val="28"/>
              </w:rPr>
            </w:pPr>
            <w:r w:rsidRPr="00C8779D">
              <w:rPr>
                <w:sz w:val="28"/>
              </w:rPr>
              <w:t>●</w:t>
            </w:r>
          </w:p>
        </w:tc>
        <w:tc>
          <w:tcPr>
            <w:tcW w:w="2553" w:type="dxa"/>
          </w:tcPr>
          <w:p w14:paraId="15B0D2E1" w14:textId="77777777" w:rsidR="0073260D" w:rsidRPr="00C8779D" w:rsidRDefault="0073260D" w:rsidP="00647048">
            <w:pPr>
              <w:pStyle w:val="TableParagraph"/>
              <w:spacing w:before="55"/>
              <w:ind w:left="5"/>
              <w:jc w:val="center"/>
              <w:rPr>
                <w:sz w:val="28"/>
              </w:rPr>
            </w:pPr>
            <w:r w:rsidRPr="00C8779D">
              <w:rPr>
                <w:sz w:val="28"/>
              </w:rPr>
              <w:t>●</w:t>
            </w:r>
          </w:p>
        </w:tc>
      </w:tr>
    </w:tbl>
    <w:p w14:paraId="4E0B450E" w14:textId="77777777" w:rsidR="0073260D" w:rsidRPr="00C8779D" w:rsidRDefault="0073260D">
      <w:pPr>
        <w:pStyle w:val="1"/>
        <w:spacing w:line="486" w:lineRule="exact"/>
        <w:rPr>
          <w:rFonts w:ascii="仿宋_GB2312" w:eastAsia="仿宋_GB2312" w:hAnsi="仿宋"/>
          <w:sz w:val="28"/>
        </w:rPr>
      </w:pPr>
      <w:r w:rsidRPr="00C8779D">
        <w:rPr>
          <w:rFonts w:ascii="Times New Roman" w:hAnsi="Times New Roman" w:cs="Times New Roman" w:hint="eastAsia"/>
          <w:noProof/>
          <w:kern w:val="2"/>
          <w:sz w:val="21"/>
          <w:szCs w:val="24"/>
          <w:lang w:val="en-US" w:bidi="ar-SA"/>
        </w:rPr>
        <mc:AlternateContent>
          <mc:Choice Requires="wps">
            <w:drawing>
              <wp:anchor distT="0" distB="0" distL="114300" distR="114300" simplePos="0" relativeHeight="251667456" behindDoc="0" locked="0" layoutInCell="1" allowOverlap="1" wp14:anchorId="19CB66B2" wp14:editId="2B2F6CB8">
                <wp:simplePos x="0" y="0"/>
                <wp:positionH relativeFrom="page">
                  <wp:posOffset>1040130</wp:posOffset>
                </wp:positionH>
                <wp:positionV relativeFrom="paragraph">
                  <wp:posOffset>236220</wp:posOffset>
                </wp:positionV>
                <wp:extent cx="5948045" cy="2294255"/>
                <wp:effectExtent l="0" t="0" r="14605" b="10795"/>
                <wp:wrapNone/>
                <wp:docPr id="2" name="文本框 19"/>
                <wp:cNvGraphicFramePr/>
                <a:graphic xmlns:a="http://schemas.openxmlformats.org/drawingml/2006/main">
                  <a:graphicData uri="http://schemas.microsoft.com/office/word/2010/wordprocessingShape">
                    <wps:wsp>
                      <wps:cNvSpPr txBox="1"/>
                      <wps:spPr>
                        <a:xfrm>
                          <a:off x="0" y="0"/>
                          <a:ext cx="5948045" cy="2294255"/>
                        </a:xfrm>
                        <a:prstGeom prst="rect">
                          <a:avLst/>
                        </a:prstGeom>
                        <a:noFill/>
                        <a:ln>
                          <a:noFill/>
                        </a:ln>
                      </wps:spPr>
                      <wps:txbx>
                        <w:txbxContent>
                          <w:p w14:paraId="26FAC24F" w14:textId="77777777" w:rsidR="009D65EB" w:rsidRDefault="009D65EB" w:rsidP="0073260D">
                            <w:pPr>
                              <w:pStyle w:val="a3"/>
                              <w:ind w:left="440"/>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9" o:spid="_x0000_s1026" type="#_x0000_t202" style="position:absolute;left:0;text-align:left;margin-left:81.9pt;margin-top:18.6pt;width:468.35pt;height:180.65pt;z-index:2516674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" filled="f" stroked="f">
                <v:textbox inset="0,0,0,0">
                  <w:txbxContent>
                    <w:p w14:paraId="26FAC24F" w14:textId="77777777" w:rsidR="00647048" w:rsidRDefault="00647048" w:rsidP="0073260D">
                      <w:pPr>
                        <w:pStyle w:val="a3"/>
                        <w:ind w:left="440"/>
                      </w:pPr>
                    </w:p>
                  </w:txbxContent>
                </v:textbox>
                <w10:wrap anchorx="page"/>
              </v:shape>
            </w:pict>
          </mc:Fallback>
        </mc:AlternateContent>
      </w:r>
      <w:r w:rsidRPr="00C8779D">
        <w:rPr>
          <w:rFonts w:ascii="仿宋_GB2312" w:eastAsia="仿宋_GB2312" w:hAnsi="仿宋" w:hint="eastAsia"/>
          <w:sz w:val="28"/>
        </w:rPr>
        <w:t>注：表格中打“●”代表该组别设置对应项目。</w:t>
      </w:r>
    </w:p>
    <w:p w14:paraId="262B469D" w14:textId="21651097" w:rsidR="00E11F55" w:rsidRPr="00C8779D" w:rsidRDefault="007116A0">
      <w:pPr>
        <w:pStyle w:val="1"/>
        <w:spacing w:line="486" w:lineRule="exact"/>
        <w:rPr>
          <w:rFonts w:ascii="楷体" w:eastAsia="楷体" w:hAnsi="楷体"/>
        </w:rPr>
      </w:pPr>
      <w:r w:rsidRPr="00C8779D">
        <w:rPr>
          <w:rFonts w:ascii="楷体" w:eastAsia="楷体" w:hAnsi="楷体" w:hint="eastAsia"/>
        </w:rPr>
        <w:t>（二）作品形态界定</w:t>
      </w:r>
    </w:p>
    <w:p w14:paraId="6540C73B" w14:textId="77777777" w:rsidR="00E11F55" w:rsidRPr="00C8779D" w:rsidRDefault="007116A0">
      <w:pPr>
        <w:pStyle w:val="11"/>
        <w:numPr>
          <w:ilvl w:val="0"/>
          <w:numId w:val="1"/>
        </w:numPr>
        <w:tabs>
          <w:tab w:val="left" w:pos="1148"/>
        </w:tabs>
        <w:spacing w:line="473" w:lineRule="exact"/>
        <w:rPr>
          <w:rFonts w:ascii="仿宋_GB2312" w:eastAsia="仿宋_GB2312" w:hAnsi="仿宋"/>
          <w:b/>
          <w:sz w:val="32"/>
        </w:rPr>
      </w:pPr>
      <w:r w:rsidRPr="00C8779D">
        <w:rPr>
          <w:rFonts w:ascii="仿宋_GB2312" w:eastAsia="仿宋_GB2312" w:hAnsi="仿宋" w:hint="eastAsia"/>
          <w:b/>
          <w:sz w:val="32"/>
        </w:rPr>
        <w:t>电脑绘画</w:t>
      </w:r>
    </w:p>
    <w:p w14:paraId="0128063E" w14:textId="77777777" w:rsidR="00E11F55" w:rsidRPr="00C8779D" w:rsidRDefault="007116A0">
      <w:pPr>
        <w:pStyle w:val="a3"/>
        <w:spacing w:before="30" w:line="244" w:lineRule="auto"/>
        <w:ind w:right="435" w:firstLine="641"/>
        <w:jc w:val="both"/>
        <w:rPr>
          <w:rFonts w:ascii="仿宋_GB2312" w:eastAsia="仿宋_GB2312" w:hAnsi="仿宋"/>
          <w:spacing w:val="-11"/>
        </w:rPr>
      </w:pPr>
      <w:r w:rsidRPr="00C8779D">
        <w:rPr>
          <w:rFonts w:ascii="仿宋_GB2312" w:eastAsia="仿宋_GB2312" w:hAnsi="仿宋" w:hint="eastAsia"/>
          <w:spacing w:val="-11"/>
        </w:rPr>
        <w:t>运用各类绘画软件制作完成的作品。可以是单幅画或表达同一主题的组画、连环画（建议不超过五幅）。创作的视觉形象可以是二维或三维的，可以选择写实或抽象的表达方式。</w:t>
      </w:r>
    </w:p>
    <w:p w14:paraId="778429E6" w14:textId="77777777" w:rsidR="00E11F55" w:rsidRPr="00C8779D" w:rsidRDefault="007116A0">
      <w:pPr>
        <w:pStyle w:val="a3"/>
        <w:spacing w:before="30" w:line="244" w:lineRule="auto"/>
        <w:ind w:right="435" w:firstLine="641"/>
        <w:jc w:val="both"/>
        <w:rPr>
          <w:rFonts w:ascii="仿宋_GB2312" w:eastAsia="仿宋_GB2312" w:hAnsi="仿宋"/>
        </w:rPr>
      </w:pPr>
      <w:r w:rsidRPr="00C8779D">
        <w:rPr>
          <w:rFonts w:ascii="仿宋_GB2312" w:eastAsia="仿宋_GB2312" w:hAnsi="仿宋" w:hint="eastAsia"/>
          <w:spacing w:val="-11"/>
        </w:rPr>
        <w:t>作品格式为 JPG、BMP 等常用格式，</w:t>
      </w:r>
      <w:r w:rsidRPr="00C8779D">
        <w:rPr>
          <w:rFonts w:ascii="仿宋_GB2312" w:eastAsia="仿宋_GB2312" w:hAnsi="仿宋" w:hint="eastAsia"/>
          <w:b/>
          <w:bCs/>
          <w:spacing w:val="-11"/>
        </w:rPr>
        <w:t>尺寸应不低于1024*768</w:t>
      </w:r>
      <w:r w:rsidRPr="00C8779D">
        <w:rPr>
          <w:rFonts w:ascii="仿宋_GB2312" w:eastAsia="仿宋_GB2312" w:hAnsi="仿宋" w:hint="eastAsia"/>
          <w:b/>
          <w:bCs/>
          <w:spacing w:val="-11"/>
          <w:lang w:val="en-US"/>
        </w:rPr>
        <w:t>像素，</w:t>
      </w:r>
      <w:r w:rsidRPr="00C8779D">
        <w:rPr>
          <w:rFonts w:ascii="仿宋_GB2312" w:eastAsia="仿宋_GB2312" w:hAnsi="仿宋" w:hint="eastAsia"/>
          <w:b/>
          <w:bCs/>
          <w:spacing w:val="-11"/>
        </w:rPr>
        <w:t>分辨率不低于300DPI，</w:t>
      </w:r>
      <w:r w:rsidRPr="00C8779D">
        <w:rPr>
          <w:rFonts w:ascii="仿宋_GB2312" w:eastAsia="仿宋_GB2312" w:hAnsi="仿宋" w:hint="eastAsia"/>
          <w:spacing w:val="-11"/>
        </w:rPr>
        <w:t>大小建议不超过 20MB。注意：单纯的数字摄影</w:t>
      </w:r>
      <w:r w:rsidRPr="00C8779D">
        <w:rPr>
          <w:rFonts w:ascii="仿宋_GB2312" w:eastAsia="仿宋_GB2312" w:hAnsi="仿宋" w:hint="eastAsia"/>
          <w:spacing w:val="-11"/>
        </w:rPr>
        <w:lastRenderedPageBreak/>
        <w:t>画面、数字摄影画面</w:t>
      </w:r>
      <w:proofErr w:type="gramStart"/>
      <w:r w:rsidRPr="00C8779D">
        <w:rPr>
          <w:rFonts w:ascii="仿宋_GB2312" w:eastAsia="仿宋_GB2312" w:hAnsi="仿宋" w:hint="eastAsia"/>
          <w:spacing w:val="-11"/>
        </w:rPr>
        <w:t>经软件</w:t>
      </w:r>
      <w:proofErr w:type="gramEnd"/>
      <w:r w:rsidRPr="00C8779D">
        <w:rPr>
          <w:rFonts w:ascii="仿宋_GB2312" w:eastAsia="仿宋_GB2312" w:hAnsi="仿宋" w:hint="eastAsia"/>
          <w:spacing w:val="-11"/>
        </w:rPr>
        <w:t>处理（如数字</w:t>
      </w:r>
      <w:r w:rsidRPr="00C8779D">
        <w:rPr>
          <w:rFonts w:ascii="仿宋_GB2312" w:eastAsia="仿宋_GB2312" w:hAnsi="仿宋" w:hint="eastAsia"/>
        </w:rPr>
        <w:t>滤</w:t>
      </w:r>
      <w:proofErr w:type="gramStart"/>
      <w:r w:rsidRPr="00C8779D">
        <w:rPr>
          <w:rFonts w:ascii="仿宋_GB2312" w:eastAsia="仿宋_GB2312" w:hAnsi="仿宋" w:hint="eastAsia"/>
        </w:rPr>
        <w:t>镜处理</w:t>
      </w:r>
      <w:proofErr w:type="gramEnd"/>
      <w:r w:rsidRPr="00C8779D">
        <w:rPr>
          <w:rFonts w:ascii="仿宋_GB2312" w:eastAsia="仿宋_GB2312" w:hAnsi="仿宋" w:hint="eastAsia"/>
        </w:rPr>
        <w:t>画面）等作品均不属于此项目范围。</w:t>
      </w:r>
    </w:p>
    <w:p w14:paraId="2448514C" w14:textId="77777777" w:rsidR="00E11F55" w:rsidRPr="00C8779D" w:rsidRDefault="007116A0">
      <w:pPr>
        <w:pStyle w:val="1"/>
        <w:numPr>
          <w:ilvl w:val="0"/>
          <w:numId w:val="1"/>
        </w:numPr>
        <w:tabs>
          <w:tab w:val="left" w:pos="1148"/>
        </w:tabs>
        <w:spacing w:line="541" w:lineRule="exact"/>
        <w:rPr>
          <w:rFonts w:ascii="仿宋_GB2312" w:eastAsia="仿宋_GB2312" w:hAnsi="仿宋"/>
        </w:rPr>
      </w:pPr>
      <w:r w:rsidRPr="00C8779D">
        <w:rPr>
          <w:rFonts w:ascii="仿宋_GB2312" w:eastAsia="仿宋_GB2312" w:hAnsi="仿宋" w:hint="eastAsia"/>
        </w:rPr>
        <w:t>电子板报</w:t>
      </w:r>
    </w:p>
    <w:p w14:paraId="05638F7A" w14:textId="77777777" w:rsidR="00E11F55" w:rsidRPr="00C8779D" w:rsidRDefault="007116A0">
      <w:pPr>
        <w:pStyle w:val="a3"/>
        <w:spacing w:before="30" w:line="244" w:lineRule="auto"/>
        <w:ind w:right="435" w:firstLine="641"/>
        <w:jc w:val="both"/>
        <w:rPr>
          <w:rFonts w:ascii="仿宋_GB2312" w:eastAsia="仿宋_GB2312" w:hAnsi="仿宋"/>
        </w:rPr>
      </w:pPr>
      <w:r w:rsidRPr="00C8779D">
        <w:rPr>
          <w:rFonts w:ascii="仿宋_GB2312" w:eastAsia="仿宋_GB2312" w:hAnsi="仿宋" w:hint="eastAsia"/>
          <w:spacing w:val="-11"/>
        </w:rPr>
        <w:t>运用文字、绘画、图形、图像等素材和相应处理软件创作的适用</w:t>
      </w:r>
      <w:r w:rsidRPr="00C8779D">
        <w:rPr>
          <w:rFonts w:ascii="仿宋_GB2312" w:eastAsia="仿宋_GB2312" w:hAnsi="仿宋" w:hint="eastAsia"/>
          <w:spacing w:val="-6"/>
        </w:rPr>
        <w:t>于电子屏幕展示的电子板报或电子墙报作品。设计要素包括报头、标</w:t>
      </w:r>
      <w:r w:rsidRPr="00C8779D">
        <w:rPr>
          <w:rFonts w:ascii="仿宋_GB2312" w:eastAsia="仿宋_GB2312" w:hAnsi="仿宋" w:hint="eastAsia"/>
          <w:spacing w:val="-23"/>
        </w:rPr>
        <w:t xml:space="preserve">题、版面设计、文字编排、美术字、插图和题花、尾花、花边等部分， </w:t>
      </w:r>
      <w:r w:rsidRPr="00C8779D">
        <w:rPr>
          <w:rFonts w:ascii="仿宋_GB2312" w:eastAsia="仿宋_GB2312" w:hAnsi="仿宋" w:hint="eastAsia"/>
          <w:spacing w:val="-15"/>
        </w:rPr>
        <w:t xml:space="preserve">一般不超过 </w:t>
      </w:r>
      <w:r w:rsidRPr="00C8779D">
        <w:rPr>
          <w:rFonts w:ascii="仿宋_GB2312" w:eastAsia="仿宋_GB2312" w:hAnsi="仿宋" w:hint="eastAsia"/>
        </w:rPr>
        <w:t>4</w:t>
      </w:r>
      <w:r w:rsidRPr="00C8779D">
        <w:rPr>
          <w:rFonts w:ascii="仿宋_GB2312" w:eastAsia="仿宋_GB2312" w:hAnsi="仿宋" w:hint="eastAsia"/>
          <w:spacing w:val="-14"/>
        </w:rPr>
        <w:t xml:space="preserve"> </w:t>
      </w:r>
      <w:proofErr w:type="gramStart"/>
      <w:r w:rsidRPr="00C8779D">
        <w:rPr>
          <w:rFonts w:ascii="仿宋_GB2312" w:eastAsia="仿宋_GB2312" w:hAnsi="仿宋" w:hint="eastAsia"/>
          <w:spacing w:val="-14"/>
        </w:rPr>
        <w:t>个</w:t>
      </w:r>
      <w:proofErr w:type="gramEnd"/>
      <w:r w:rsidRPr="00C8779D">
        <w:rPr>
          <w:rFonts w:ascii="仿宋_GB2312" w:eastAsia="仿宋_GB2312" w:hAnsi="仿宋" w:hint="eastAsia"/>
          <w:spacing w:val="-14"/>
        </w:rPr>
        <w:t>版面。以文字表达为主，辅之适当的图片、视频或动</w:t>
      </w:r>
      <w:r w:rsidRPr="00C8779D">
        <w:rPr>
          <w:rFonts w:ascii="仿宋_GB2312" w:eastAsia="仿宋_GB2312" w:hAnsi="仿宋" w:hint="eastAsia"/>
        </w:rPr>
        <w:t>画；主要内容应为原创。</w:t>
      </w:r>
    </w:p>
    <w:p w14:paraId="5783FE01" w14:textId="77777777" w:rsidR="00E11F55" w:rsidRPr="00C8779D" w:rsidRDefault="007116A0">
      <w:pPr>
        <w:pStyle w:val="a3"/>
        <w:spacing w:before="9" w:line="244" w:lineRule="auto"/>
        <w:ind w:left="0" w:right="826" w:firstLineChars="256" w:firstLine="819"/>
        <w:rPr>
          <w:rFonts w:ascii="仿宋_GB2312" w:eastAsia="仿宋_GB2312" w:hAnsi="仿宋"/>
          <w:b/>
          <w:bCs/>
          <w:spacing w:val="-11"/>
        </w:rPr>
      </w:pPr>
      <w:r w:rsidRPr="00C8779D">
        <w:rPr>
          <w:rFonts w:ascii="仿宋_GB2312" w:eastAsia="仿宋_GB2312" w:hAnsi="仿宋" w:hint="eastAsia"/>
        </w:rPr>
        <w:t>作品（含其中链接的所有独立文件）大小建议不超过 50MB。</w:t>
      </w:r>
    </w:p>
    <w:p w14:paraId="7DB45F86" w14:textId="77777777" w:rsidR="00E11F55" w:rsidRPr="00C8779D" w:rsidRDefault="007116A0">
      <w:pPr>
        <w:pStyle w:val="a3"/>
        <w:spacing w:before="9" w:line="244" w:lineRule="auto"/>
        <w:ind w:left="821" w:right="826"/>
        <w:rPr>
          <w:rFonts w:ascii="仿宋_GB2312" w:eastAsia="仿宋_GB2312" w:hAnsi="仿宋"/>
        </w:rPr>
      </w:pPr>
      <w:r w:rsidRPr="00C8779D">
        <w:rPr>
          <w:rFonts w:ascii="仿宋_GB2312" w:eastAsia="仿宋_GB2312" w:hAnsi="仿宋" w:hint="eastAsia"/>
        </w:rPr>
        <w:t>注意：单纯的电脑绘画不属于此项目范围。</w:t>
      </w:r>
    </w:p>
    <w:p w14:paraId="0BC19EDB" w14:textId="77777777" w:rsidR="00E11F55" w:rsidRPr="00C8779D" w:rsidRDefault="007116A0">
      <w:pPr>
        <w:pStyle w:val="1"/>
        <w:numPr>
          <w:ilvl w:val="0"/>
          <w:numId w:val="1"/>
        </w:numPr>
        <w:tabs>
          <w:tab w:val="left" w:pos="1148"/>
        </w:tabs>
        <w:spacing w:line="455" w:lineRule="exact"/>
        <w:rPr>
          <w:rFonts w:ascii="仿宋_GB2312" w:eastAsia="仿宋_GB2312" w:hAnsi="仿宋"/>
        </w:rPr>
      </w:pPr>
      <w:r w:rsidRPr="00C8779D">
        <w:rPr>
          <w:rFonts w:ascii="仿宋_GB2312" w:eastAsia="仿宋_GB2312" w:hAnsi="仿宋" w:hint="eastAsia"/>
        </w:rPr>
        <w:t>电脑艺术设计</w:t>
      </w:r>
      <w:r w:rsidRPr="00C8779D">
        <w:rPr>
          <w:rFonts w:ascii="仿宋_GB2312" w:eastAsia="仿宋_GB2312" w:hAnsi="仿宋" w:hint="eastAsia"/>
          <w:spacing w:val="3"/>
        </w:rPr>
        <w:t>（</w:t>
      </w:r>
      <w:r w:rsidRPr="00C8779D">
        <w:rPr>
          <w:rFonts w:ascii="仿宋_GB2312" w:eastAsia="仿宋_GB2312" w:hAnsi="仿宋" w:hint="eastAsia"/>
        </w:rPr>
        <w:t>标志设计）</w:t>
      </w:r>
    </w:p>
    <w:p w14:paraId="1DF7DEC0"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通过电脑图形、图像处理软件设计制作完成的作品。作品围绕某</w:t>
      </w:r>
    </w:p>
    <w:p w14:paraId="49291F27" w14:textId="77777777" w:rsidR="00E11F55" w:rsidRPr="00C8779D" w:rsidRDefault="007116A0">
      <w:pPr>
        <w:pStyle w:val="a3"/>
        <w:spacing w:before="10" w:line="244" w:lineRule="auto"/>
        <w:ind w:right="433"/>
        <w:jc w:val="both"/>
        <w:rPr>
          <w:rFonts w:ascii="仿宋_GB2312" w:eastAsia="仿宋_GB2312" w:hAnsi="仿宋"/>
        </w:rPr>
      </w:pPr>
      <w:proofErr w:type="gramStart"/>
      <w:r w:rsidRPr="00C8779D">
        <w:rPr>
          <w:rFonts w:ascii="仿宋_GB2312" w:eastAsia="仿宋_GB2312" w:hAnsi="仿宋" w:hint="eastAsia"/>
          <w:spacing w:val="-10"/>
        </w:rPr>
        <w:t>一</w:t>
      </w:r>
      <w:proofErr w:type="gramEnd"/>
      <w:r w:rsidRPr="00C8779D">
        <w:rPr>
          <w:rFonts w:ascii="仿宋_GB2312" w:eastAsia="仿宋_GB2312" w:hAnsi="仿宋" w:hint="eastAsia"/>
          <w:spacing w:val="-10"/>
        </w:rPr>
        <w:t>特定主题，强调对艺术设计中图形、文字、色彩三大基本元素的综合表现能力。以形象、文字或形象与文字综合构成一个简洁、具体可</w:t>
      </w:r>
      <w:r w:rsidRPr="00C8779D">
        <w:rPr>
          <w:rFonts w:ascii="仿宋_GB2312" w:eastAsia="仿宋_GB2312" w:hAnsi="仿宋" w:hint="eastAsia"/>
          <w:spacing w:val="-7"/>
        </w:rPr>
        <w:t>见的图形来展现事物对象的性质、理念、特征等。作品鼓励学生结合</w:t>
      </w:r>
      <w:r w:rsidRPr="00C8779D">
        <w:rPr>
          <w:rFonts w:ascii="仿宋_GB2312" w:eastAsia="仿宋_GB2312" w:hAnsi="仿宋" w:hint="eastAsia"/>
          <w:spacing w:val="-6"/>
        </w:rPr>
        <w:t>学习生活中的实际应用进行设计，如文具教具、服装服饰、徽标徽章</w:t>
      </w:r>
      <w:r w:rsidRPr="00C8779D">
        <w:rPr>
          <w:rFonts w:ascii="仿宋_GB2312" w:eastAsia="仿宋_GB2312" w:hAnsi="仿宋" w:hint="eastAsia"/>
          <w:spacing w:val="-10"/>
        </w:rPr>
        <w:t>等。作品力求创意新颖、设计规范，视觉表达鲜明统一，突出主题特</w:t>
      </w:r>
      <w:r w:rsidRPr="00C8779D">
        <w:rPr>
          <w:rFonts w:ascii="仿宋_GB2312" w:eastAsia="仿宋_GB2312" w:hAnsi="仿宋" w:hint="eastAsia"/>
        </w:rPr>
        <w:t>色，有一定实际应用价值。</w:t>
      </w:r>
    </w:p>
    <w:p w14:paraId="499CE5DF" w14:textId="77777777" w:rsidR="00E11F55" w:rsidRPr="00C8779D" w:rsidRDefault="007116A0">
      <w:pPr>
        <w:pStyle w:val="a3"/>
        <w:spacing w:before="12" w:line="244" w:lineRule="auto"/>
        <w:ind w:right="272" w:firstLine="641"/>
        <w:rPr>
          <w:rFonts w:ascii="仿宋_GB2312" w:eastAsia="仿宋_GB2312" w:hAnsi="仿宋"/>
        </w:rPr>
      </w:pPr>
      <w:r w:rsidRPr="00C8779D">
        <w:rPr>
          <w:rFonts w:ascii="仿宋_GB2312" w:eastAsia="仿宋_GB2312" w:hAnsi="仿宋" w:hint="eastAsia"/>
          <w:spacing w:val="-7"/>
        </w:rPr>
        <w:t xml:space="preserve">作品展示图为 </w:t>
      </w:r>
      <w:r w:rsidRPr="00C8779D">
        <w:rPr>
          <w:rFonts w:ascii="仿宋_GB2312" w:eastAsia="仿宋_GB2312" w:hAnsi="仿宋" w:hint="eastAsia"/>
        </w:rPr>
        <w:t>JPG</w:t>
      </w:r>
      <w:r w:rsidRPr="00C8779D">
        <w:rPr>
          <w:rFonts w:ascii="仿宋_GB2312" w:eastAsia="仿宋_GB2312" w:hAnsi="仿宋" w:hint="eastAsia"/>
          <w:spacing w:val="-8"/>
        </w:rPr>
        <w:t xml:space="preserve"> 等常用格式，注明标准比例、标准色、字体、</w:t>
      </w:r>
      <w:r w:rsidRPr="00C8779D">
        <w:rPr>
          <w:rFonts w:ascii="仿宋_GB2312" w:eastAsia="仿宋_GB2312" w:hAnsi="仿宋" w:hint="eastAsia"/>
          <w:spacing w:val="-6"/>
        </w:rPr>
        <w:t>尺寸等。</w:t>
      </w:r>
      <w:r w:rsidRPr="00C8779D">
        <w:rPr>
          <w:rFonts w:ascii="仿宋_GB2312" w:eastAsia="仿宋_GB2312" w:hAnsi="仿宋" w:hint="eastAsia"/>
          <w:spacing w:val="-6"/>
          <w:lang w:val="en-US"/>
        </w:rPr>
        <w:t>作品</w:t>
      </w:r>
      <w:r w:rsidRPr="00C8779D">
        <w:rPr>
          <w:rFonts w:ascii="仿宋_GB2312" w:eastAsia="仿宋_GB2312" w:hAnsi="仿宋" w:hint="eastAsia"/>
          <w:b/>
          <w:bCs/>
          <w:spacing w:val="-11"/>
        </w:rPr>
        <w:t>尺寸应不低于1024*768</w:t>
      </w:r>
      <w:r w:rsidRPr="00C8779D">
        <w:rPr>
          <w:rFonts w:ascii="仿宋_GB2312" w:eastAsia="仿宋_GB2312" w:hAnsi="仿宋" w:hint="eastAsia"/>
          <w:b/>
          <w:bCs/>
          <w:spacing w:val="-11"/>
          <w:lang w:val="en-US"/>
        </w:rPr>
        <w:t>像素</w:t>
      </w:r>
      <w:r w:rsidRPr="00C8779D">
        <w:rPr>
          <w:rFonts w:ascii="仿宋_GB2312" w:eastAsia="仿宋_GB2312" w:hAnsi="仿宋" w:hint="eastAsia"/>
          <w:b/>
          <w:bCs/>
          <w:spacing w:val="-11"/>
        </w:rPr>
        <w:t>，分辨率不低于300DPI，</w:t>
      </w:r>
      <w:r w:rsidRPr="00C8779D">
        <w:rPr>
          <w:rFonts w:ascii="仿宋_GB2312" w:eastAsia="仿宋_GB2312" w:hAnsi="仿宋" w:hint="eastAsia"/>
          <w:spacing w:val="-6"/>
        </w:rPr>
        <w:t xml:space="preserve">作品大小建议不超过 </w:t>
      </w:r>
      <w:r w:rsidRPr="00C8779D">
        <w:rPr>
          <w:rFonts w:ascii="仿宋_GB2312" w:eastAsia="仿宋_GB2312" w:hAnsi="仿宋" w:hint="eastAsia"/>
        </w:rPr>
        <w:t>100MB。</w:t>
      </w:r>
    </w:p>
    <w:p w14:paraId="232B7986" w14:textId="77777777" w:rsidR="00E11F55" w:rsidRPr="00C8779D" w:rsidRDefault="007116A0">
      <w:pPr>
        <w:pStyle w:val="a3"/>
        <w:spacing w:before="12" w:line="244" w:lineRule="auto"/>
        <w:ind w:right="272" w:firstLine="641"/>
        <w:rPr>
          <w:rFonts w:ascii="仿宋_GB2312" w:eastAsia="仿宋_GB2312" w:hAnsi="仿宋"/>
          <w:b/>
          <w:bCs/>
          <w:spacing w:val="-11"/>
        </w:rPr>
      </w:pPr>
      <w:r w:rsidRPr="00C8779D">
        <w:rPr>
          <w:rFonts w:ascii="仿宋_GB2312" w:eastAsia="仿宋_GB2312" w:hAnsi="仿宋" w:hint="eastAsia"/>
          <w:spacing w:val="-7"/>
        </w:rPr>
        <w:t>请一并提交：作品 PSD、AI 等格式源文件。</w:t>
      </w:r>
    </w:p>
    <w:p w14:paraId="55E1D787" w14:textId="77777777" w:rsidR="00E11F55" w:rsidRPr="00C8779D" w:rsidRDefault="007116A0" w:rsidP="00BC617F">
      <w:pPr>
        <w:pStyle w:val="a3"/>
        <w:spacing w:before="10" w:line="245" w:lineRule="auto"/>
        <w:ind w:left="181" w:right="431" w:firstLineChars="200" w:firstLine="618"/>
        <w:jc w:val="both"/>
        <w:rPr>
          <w:rFonts w:ascii="仿宋_GB2312" w:eastAsia="仿宋_GB2312" w:hAnsi="仿宋"/>
        </w:rPr>
      </w:pPr>
      <w:r w:rsidRPr="00C8779D">
        <w:rPr>
          <w:rFonts w:ascii="仿宋_GB2312" w:eastAsia="仿宋_GB2312" w:hAnsi="仿宋" w:hint="eastAsia"/>
          <w:spacing w:val="-11"/>
        </w:rPr>
        <w:t>注意：</w:t>
      </w:r>
      <w:r w:rsidRPr="00C8779D">
        <w:rPr>
          <w:rFonts w:ascii="仿宋_GB2312" w:eastAsia="仿宋_GB2312" w:hAnsi="仿宋" w:hint="eastAsia"/>
          <w:b/>
          <w:bCs/>
          <w:spacing w:val="-11"/>
        </w:rPr>
        <w:t>作品应包括基本元素体系及应用系统，VI设计元素齐全。</w:t>
      </w:r>
      <w:r w:rsidRPr="00C8779D">
        <w:rPr>
          <w:rFonts w:ascii="仿宋_GB2312" w:eastAsia="仿宋_GB2312" w:hAnsi="仿宋" w:hint="eastAsia"/>
          <w:spacing w:val="-11"/>
        </w:rPr>
        <w:t>单纯的电脑绘画、摄影和动态的视频等不属于此项目范围。</w:t>
      </w:r>
      <w:r w:rsidRPr="00C8779D">
        <w:rPr>
          <w:rFonts w:ascii="仿宋_GB2312" w:eastAsia="仿宋_GB2312" w:hAnsi="仿宋" w:hint="eastAsia"/>
          <w:b/>
          <w:bCs/>
          <w:spacing w:val="-11"/>
        </w:rPr>
        <w:t>单纯的LOGO设计不属于电脑艺术设计范围，建议设计图稿在四幅以上，不能超过六幅。</w:t>
      </w:r>
    </w:p>
    <w:p w14:paraId="54164BAE" w14:textId="77777777" w:rsidR="00E11F55" w:rsidRPr="00C8779D" w:rsidRDefault="007116A0">
      <w:pPr>
        <w:pStyle w:val="1"/>
        <w:rPr>
          <w:rFonts w:ascii="仿宋_GB2312" w:eastAsia="仿宋_GB2312" w:hAnsi="仿宋"/>
        </w:rPr>
      </w:pPr>
      <w:r w:rsidRPr="00C8779D">
        <w:rPr>
          <w:rFonts w:ascii="仿宋_GB2312" w:eastAsia="仿宋_GB2312" w:hAnsi="仿宋" w:hint="eastAsia"/>
          <w:w w:val="83"/>
        </w:rPr>
        <w:t>4</w:t>
      </w:r>
      <w:r w:rsidRPr="00C8779D">
        <w:rPr>
          <w:rFonts w:ascii="仿宋_GB2312" w:eastAsia="仿宋_GB2312" w:hAnsi="仿宋" w:hint="eastAsia"/>
          <w:spacing w:val="3"/>
          <w:w w:val="196"/>
        </w:rPr>
        <w:t>.</w:t>
      </w:r>
      <w:r w:rsidRPr="00C8779D">
        <w:rPr>
          <w:rFonts w:ascii="仿宋_GB2312" w:eastAsia="仿宋_GB2312" w:hAnsi="仿宋" w:hint="eastAsia"/>
          <w:w w:val="83"/>
        </w:rPr>
        <w:t>3</w:t>
      </w:r>
      <w:r w:rsidRPr="00C8779D">
        <w:rPr>
          <w:rFonts w:ascii="仿宋_GB2312" w:eastAsia="仿宋_GB2312" w:hAnsi="仿宋" w:hint="eastAsia"/>
          <w:w w:val="64"/>
        </w:rPr>
        <w:t>D</w:t>
      </w:r>
      <w:r w:rsidRPr="00C8779D">
        <w:rPr>
          <w:rFonts w:ascii="仿宋_GB2312" w:eastAsia="仿宋_GB2312" w:hAnsi="仿宋" w:hint="eastAsia"/>
          <w:spacing w:val="3"/>
        </w:rPr>
        <w:t xml:space="preserve"> </w:t>
      </w:r>
      <w:r w:rsidRPr="00C8779D">
        <w:rPr>
          <w:rFonts w:ascii="仿宋_GB2312" w:eastAsia="仿宋_GB2312" w:hAnsi="仿宋" w:hint="eastAsia"/>
          <w:spacing w:val="2"/>
          <w:w w:val="99"/>
        </w:rPr>
        <w:t>创意设计</w:t>
      </w:r>
    </w:p>
    <w:p w14:paraId="766232CA" w14:textId="3EA6BA2A" w:rsidR="00E11F55" w:rsidRPr="00C8779D" w:rsidRDefault="007116A0">
      <w:pPr>
        <w:pStyle w:val="a3"/>
        <w:spacing w:before="5"/>
        <w:ind w:left="222" w:firstLineChars="205" w:firstLine="656"/>
        <w:rPr>
          <w:rFonts w:ascii="仿宋_GB2312" w:eastAsia="仿宋_GB2312" w:hAnsi="仿宋"/>
        </w:rPr>
      </w:pPr>
      <w:r w:rsidRPr="00C8779D">
        <w:rPr>
          <w:rFonts w:ascii="仿宋_GB2312" w:eastAsia="仿宋_GB2312" w:hAnsi="仿宋" w:hint="eastAsia"/>
        </w:rPr>
        <w:t>使用各类计算机三维设计软件创作设计的作品。思考、发现在日</w:t>
      </w:r>
      <w:r w:rsidRPr="00C8779D">
        <w:rPr>
          <w:rFonts w:ascii="仿宋_GB2312" w:eastAsia="仿宋_GB2312" w:hAnsi="仿宋" w:hint="eastAsia"/>
          <w:spacing w:val="-7"/>
        </w:rPr>
        <w:t>常生活中有待改善的地方，提出创新解决方案。要求首先完成设计说</w:t>
      </w:r>
      <w:r w:rsidRPr="00C8779D">
        <w:rPr>
          <w:rFonts w:ascii="仿宋_GB2312" w:eastAsia="仿宋_GB2312" w:hAnsi="仿宋" w:hint="eastAsia"/>
          <w:spacing w:val="-11"/>
        </w:rPr>
        <w:t>明文档，根据设计说明文档，进行三维建模、</w:t>
      </w:r>
      <w:r w:rsidRPr="00C8779D">
        <w:rPr>
          <w:rFonts w:ascii="仿宋_GB2312" w:eastAsia="仿宋_GB2312" w:hAnsi="仿宋" w:hint="eastAsia"/>
        </w:rPr>
        <w:t>3D</w:t>
      </w:r>
      <w:r w:rsidRPr="00C8779D">
        <w:rPr>
          <w:rFonts w:ascii="仿宋_GB2312" w:eastAsia="仿宋_GB2312" w:hAnsi="仿宋" w:hint="eastAsia"/>
          <w:spacing w:val="-18"/>
        </w:rPr>
        <w:t xml:space="preserve"> 打印、零件装配，并</w:t>
      </w:r>
      <w:r w:rsidRPr="00C8779D">
        <w:rPr>
          <w:rFonts w:ascii="仿宋_GB2312" w:eastAsia="仿宋_GB2312" w:hAnsi="仿宋" w:hint="eastAsia"/>
        </w:rPr>
        <w:t>制作相关功能演示动画或视频。</w:t>
      </w:r>
    </w:p>
    <w:p w14:paraId="304374C2" w14:textId="77777777" w:rsidR="00E11F55" w:rsidRPr="00C8779D" w:rsidRDefault="007116A0">
      <w:pPr>
        <w:pStyle w:val="a3"/>
        <w:spacing w:before="5"/>
        <w:ind w:left="222" w:firstLineChars="205" w:firstLine="656"/>
        <w:rPr>
          <w:rFonts w:ascii="仿宋_GB2312" w:eastAsia="仿宋_GB2312" w:hAnsi="仿宋"/>
        </w:rPr>
      </w:pPr>
      <w:r w:rsidRPr="00C8779D">
        <w:rPr>
          <w:rFonts w:ascii="仿宋_GB2312" w:eastAsia="仿宋_GB2312" w:hAnsi="仿宋" w:hint="eastAsia"/>
        </w:rPr>
        <w:t>提交文件包括：设计说明文档，</w:t>
      </w:r>
      <w:r w:rsidRPr="00C8779D">
        <w:rPr>
          <w:rFonts w:ascii="仿宋_GB2312" w:eastAsia="仿宋_GB2312" w:hAnsi="仿宋" w:hint="eastAsia"/>
          <w:b/>
          <w:bCs/>
          <w:spacing w:val="-11"/>
          <w:lang w:val="en-US"/>
        </w:rPr>
        <w:t>完整的</w:t>
      </w:r>
      <w:r w:rsidRPr="00C8779D">
        <w:rPr>
          <w:rFonts w:ascii="仿宋_GB2312" w:eastAsia="仿宋_GB2312" w:hAnsi="仿宋" w:hint="eastAsia"/>
        </w:rPr>
        <w:t>源文件，演示动画（建议</w:t>
      </w:r>
      <w:r w:rsidRPr="00C8779D">
        <w:rPr>
          <w:rFonts w:ascii="仿宋_GB2312" w:eastAsia="仿宋_GB2312" w:hAnsi="仿宋" w:hint="eastAsia"/>
          <w:lang w:val="en-US"/>
        </w:rPr>
        <w:t>格式</w:t>
      </w:r>
      <w:r w:rsidRPr="00C8779D">
        <w:rPr>
          <w:rFonts w:ascii="仿宋_GB2312" w:eastAsia="仿宋_GB2312" w:hAnsi="仿宋" w:hint="eastAsia"/>
        </w:rPr>
        <w:t>为MP4）和作品缩略图。作品文件总大小建议不超过 100MB。</w:t>
      </w:r>
    </w:p>
    <w:p w14:paraId="04EB0683" w14:textId="1B479615" w:rsidR="005F247B" w:rsidRPr="00C8779D" w:rsidRDefault="007116A0" w:rsidP="005F247B">
      <w:pPr>
        <w:pStyle w:val="a3"/>
        <w:spacing w:before="10"/>
        <w:ind w:left="821"/>
        <w:rPr>
          <w:rFonts w:ascii="仿宋_GB2312" w:eastAsia="仿宋_GB2312" w:hAnsi="仿宋"/>
        </w:rPr>
      </w:pPr>
      <w:r w:rsidRPr="00C8779D">
        <w:rPr>
          <w:rFonts w:ascii="仿宋_GB2312" w:eastAsia="仿宋_GB2312" w:hAnsi="仿宋" w:hint="eastAsia"/>
        </w:rPr>
        <w:lastRenderedPageBreak/>
        <w:t>作品设计的实物尺寸不超过 150mm×200mm×200mm，薄厚不</w:t>
      </w:r>
    </w:p>
    <w:p w14:paraId="6C0D721A" w14:textId="483F6327" w:rsidR="00E11F55" w:rsidRPr="00C8779D" w:rsidRDefault="007116A0" w:rsidP="00FA6047">
      <w:pPr>
        <w:pStyle w:val="a3"/>
        <w:spacing w:before="10"/>
        <w:ind w:left="0" w:firstLineChars="100" w:firstLine="320"/>
        <w:rPr>
          <w:rFonts w:ascii="仿宋_GB2312" w:eastAsia="仿宋_GB2312" w:hAnsi="仿宋"/>
        </w:rPr>
      </w:pPr>
      <w:r w:rsidRPr="00C8779D">
        <w:rPr>
          <w:rFonts w:ascii="仿宋_GB2312" w:eastAsia="仿宋_GB2312" w:hAnsi="仿宋" w:hint="eastAsia"/>
        </w:rPr>
        <w:t>小于2mm，提交文件中建议包含 3D 打印实物照片。</w:t>
      </w:r>
    </w:p>
    <w:p w14:paraId="5ADF3785" w14:textId="77777777" w:rsidR="00E11F55" w:rsidRPr="00C8779D" w:rsidRDefault="007116A0">
      <w:pPr>
        <w:pStyle w:val="1"/>
        <w:numPr>
          <w:ilvl w:val="0"/>
          <w:numId w:val="2"/>
        </w:numPr>
        <w:tabs>
          <w:tab w:val="left" w:pos="1148"/>
        </w:tabs>
        <w:rPr>
          <w:rFonts w:ascii="仿宋_GB2312" w:eastAsia="仿宋_GB2312" w:hAnsi="仿宋"/>
        </w:rPr>
      </w:pPr>
      <w:r w:rsidRPr="00C8779D">
        <w:rPr>
          <w:rFonts w:ascii="仿宋_GB2312" w:eastAsia="仿宋_GB2312" w:hAnsi="仿宋" w:hint="eastAsia"/>
        </w:rPr>
        <w:t>微视频</w:t>
      </w:r>
      <w:r w:rsidRPr="00C8779D">
        <w:rPr>
          <w:rFonts w:ascii="仿宋_GB2312" w:eastAsia="仿宋_GB2312" w:hAnsi="仿宋" w:hint="eastAsia"/>
          <w:spacing w:val="3"/>
        </w:rPr>
        <w:t>/</w:t>
      </w:r>
      <w:r w:rsidRPr="00C8779D">
        <w:rPr>
          <w:rFonts w:ascii="仿宋_GB2312" w:eastAsia="仿宋_GB2312" w:hAnsi="仿宋" w:hint="eastAsia"/>
        </w:rPr>
        <w:t>微动漫</w:t>
      </w:r>
    </w:p>
    <w:p w14:paraId="4061CEB2"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以下创作形式任选其一：</w:t>
      </w:r>
    </w:p>
    <w:p w14:paraId="0343534A" w14:textId="77777777" w:rsidR="00E11F55" w:rsidRPr="00C8779D" w:rsidRDefault="007116A0">
      <w:pPr>
        <w:pStyle w:val="11"/>
        <w:numPr>
          <w:ilvl w:val="0"/>
          <w:numId w:val="3"/>
        </w:numPr>
        <w:tabs>
          <w:tab w:val="left" w:pos="1622"/>
        </w:tabs>
        <w:spacing w:before="10"/>
        <w:ind w:hanging="800"/>
        <w:rPr>
          <w:rFonts w:ascii="仿宋_GB2312" w:eastAsia="仿宋_GB2312" w:hAnsi="仿宋"/>
          <w:sz w:val="32"/>
        </w:rPr>
      </w:pPr>
      <w:r w:rsidRPr="00C8779D">
        <w:rPr>
          <w:rFonts w:ascii="仿宋_GB2312" w:eastAsia="仿宋_GB2312" w:hAnsi="仿宋" w:hint="eastAsia"/>
          <w:sz w:val="32"/>
        </w:rPr>
        <w:t>微视频</w:t>
      </w:r>
    </w:p>
    <w:p w14:paraId="48DF0271" w14:textId="77777777" w:rsidR="00E11F55" w:rsidRPr="00C8779D" w:rsidRDefault="007116A0">
      <w:pPr>
        <w:pStyle w:val="a3"/>
        <w:spacing w:before="10" w:line="244" w:lineRule="auto"/>
        <w:ind w:right="433" w:firstLine="641"/>
        <w:jc w:val="both"/>
        <w:rPr>
          <w:rFonts w:ascii="仿宋_GB2312" w:eastAsia="仿宋_GB2312" w:hAnsi="仿宋"/>
        </w:rPr>
      </w:pPr>
      <w:r w:rsidRPr="00C8779D">
        <w:rPr>
          <w:rFonts w:ascii="仿宋_GB2312" w:eastAsia="仿宋_GB2312" w:hAnsi="仿宋" w:hint="eastAsia"/>
          <w:spacing w:val="-10"/>
        </w:rPr>
        <w:t>通过创意、编剧、导演、拍摄及剪辑、合成等手段，运用声</w:t>
      </w:r>
      <w:proofErr w:type="gramStart"/>
      <w:r w:rsidRPr="00C8779D">
        <w:rPr>
          <w:rFonts w:ascii="仿宋_GB2312" w:eastAsia="仿宋_GB2312" w:hAnsi="仿宋" w:hint="eastAsia"/>
          <w:spacing w:val="-10"/>
        </w:rPr>
        <w:t>画语</w:t>
      </w:r>
      <w:r w:rsidRPr="00C8779D">
        <w:rPr>
          <w:rFonts w:ascii="仿宋_GB2312" w:eastAsia="仿宋_GB2312" w:hAnsi="仿宋" w:hint="eastAsia"/>
          <w:spacing w:val="-7"/>
        </w:rPr>
        <w:t>言</w:t>
      </w:r>
      <w:proofErr w:type="gramEnd"/>
      <w:r w:rsidRPr="00C8779D">
        <w:rPr>
          <w:rFonts w:ascii="仿宋_GB2312" w:eastAsia="仿宋_GB2312" w:hAnsi="仿宋" w:hint="eastAsia"/>
          <w:spacing w:val="-7"/>
        </w:rPr>
        <w:t>表现内容的动态影像短片，作品主题应积极向上，主要展现与学生</w:t>
      </w:r>
      <w:r w:rsidRPr="00C8779D">
        <w:rPr>
          <w:rFonts w:ascii="仿宋_GB2312" w:eastAsia="仿宋_GB2312" w:hAnsi="仿宋" w:hint="eastAsia"/>
        </w:rPr>
        <w:t>家庭、校园生活等紧密相关的内容。</w:t>
      </w:r>
    </w:p>
    <w:p w14:paraId="2E6D8A9C" w14:textId="77777777" w:rsidR="00E11F55" w:rsidRPr="00C8779D" w:rsidRDefault="007116A0" w:rsidP="00BC617F">
      <w:pPr>
        <w:pStyle w:val="a3"/>
        <w:spacing w:before="10"/>
        <w:ind w:firstLineChars="200" w:firstLine="636"/>
        <w:rPr>
          <w:rFonts w:ascii="仿宋_GB2312" w:eastAsia="仿宋_GB2312" w:hAnsi="仿宋"/>
        </w:rPr>
      </w:pPr>
      <w:r w:rsidRPr="00C8779D">
        <w:rPr>
          <w:rFonts w:ascii="仿宋_GB2312" w:eastAsia="仿宋_GB2312" w:hAnsi="仿宋" w:hint="eastAsia"/>
          <w:spacing w:val="-2"/>
        </w:rPr>
        <w:t>作者应参与各个环节的主创工作</w:t>
      </w:r>
      <w:r w:rsidRPr="00C8779D">
        <w:rPr>
          <w:rFonts w:ascii="仿宋_GB2312" w:eastAsia="仿宋_GB2312" w:hAnsi="仿宋" w:hint="eastAsia"/>
        </w:rPr>
        <w:t>（</w:t>
      </w:r>
      <w:r w:rsidRPr="00C8779D">
        <w:rPr>
          <w:rFonts w:ascii="仿宋_GB2312" w:eastAsia="仿宋_GB2312" w:hAnsi="仿宋" w:hint="eastAsia"/>
          <w:spacing w:val="-11"/>
        </w:rPr>
        <w:t>作品编剧、导演、拍摄、演出</w:t>
      </w:r>
      <w:r w:rsidRPr="00C8779D">
        <w:rPr>
          <w:rFonts w:ascii="仿宋_GB2312" w:eastAsia="仿宋_GB2312" w:hAnsi="仿宋" w:hint="eastAsia"/>
          <w:spacing w:val="2"/>
          <w:w w:val="99"/>
        </w:rPr>
        <w:t>等</w:t>
      </w:r>
      <w:r w:rsidRPr="00C8779D">
        <w:rPr>
          <w:rFonts w:ascii="仿宋_GB2312" w:eastAsia="仿宋_GB2312" w:hAnsi="仿宋" w:hint="eastAsia"/>
          <w:spacing w:val="-156"/>
          <w:w w:val="99"/>
        </w:rPr>
        <w:t>）</w:t>
      </w:r>
      <w:r w:rsidRPr="00C8779D">
        <w:rPr>
          <w:rFonts w:ascii="仿宋_GB2312" w:eastAsia="仿宋_GB2312" w:hAnsi="仿宋" w:hint="eastAsia"/>
          <w:spacing w:val="1"/>
          <w:w w:val="99"/>
        </w:rPr>
        <w:t>，并完成后期剪辑及合成制作。主题及音</w:t>
      </w:r>
      <w:proofErr w:type="gramStart"/>
      <w:r w:rsidRPr="00C8779D">
        <w:rPr>
          <w:rFonts w:ascii="仿宋_GB2312" w:eastAsia="仿宋_GB2312" w:hAnsi="仿宋" w:hint="eastAsia"/>
          <w:spacing w:val="1"/>
          <w:w w:val="99"/>
        </w:rPr>
        <w:t>画内容</w:t>
      </w:r>
      <w:proofErr w:type="gramEnd"/>
      <w:r w:rsidRPr="00C8779D">
        <w:rPr>
          <w:rFonts w:ascii="仿宋_GB2312" w:eastAsia="仿宋_GB2312" w:hAnsi="仿宋" w:hint="eastAsia"/>
          <w:spacing w:val="1"/>
          <w:w w:val="99"/>
        </w:rPr>
        <w:t>均须遵守国家法</w:t>
      </w:r>
      <w:r w:rsidRPr="00C8779D">
        <w:rPr>
          <w:rFonts w:ascii="仿宋_GB2312" w:eastAsia="仿宋_GB2312" w:hAnsi="仿宋" w:hint="eastAsia"/>
          <w:spacing w:val="-9"/>
        </w:rPr>
        <w:t>律法规。作品须添加中文字幕。作品片尾应加入拍摄花絮，花絮播放</w:t>
      </w:r>
      <w:r w:rsidRPr="00C8779D">
        <w:rPr>
          <w:rFonts w:ascii="仿宋_GB2312" w:eastAsia="仿宋_GB2312" w:hAnsi="仿宋" w:hint="eastAsia"/>
          <w:spacing w:val="-21"/>
        </w:rPr>
        <w:t xml:space="preserve">时间为 </w:t>
      </w:r>
      <w:r w:rsidRPr="00C8779D">
        <w:rPr>
          <w:rFonts w:ascii="仿宋_GB2312" w:eastAsia="仿宋_GB2312" w:hAnsi="仿宋" w:hint="eastAsia"/>
        </w:rPr>
        <w:t>30</w:t>
      </w:r>
      <w:r w:rsidRPr="00C8779D">
        <w:rPr>
          <w:rFonts w:ascii="仿宋_GB2312" w:eastAsia="仿宋_GB2312" w:hAnsi="仿宋" w:hint="eastAsia"/>
          <w:spacing w:val="-10"/>
        </w:rPr>
        <w:t xml:space="preserve"> 秒左右。微视频中主要展示内容应为原创，</w:t>
      </w:r>
      <w:r w:rsidRPr="00C8779D">
        <w:rPr>
          <w:rFonts w:ascii="仿宋_GB2312" w:eastAsia="仿宋_GB2312" w:hAnsi="仿宋" w:hint="eastAsia"/>
          <w:b/>
          <w:bCs/>
          <w:spacing w:val="-11"/>
          <w:lang w:val="en-US"/>
        </w:rPr>
        <w:t>如果有引用的第三方素材的，需要在作品结尾处有文字注明出处，引用的视频素材不能超过30秒钟。</w:t>
      </w:r>
    </w:p>
    <w:p w14:paraId="3B6B602F" w14:textId="77777777" w:rsidR="00E11F55" w:rsidRPr="00C8779D" w:rsidRDefault="007116A0">
      <w:pPr>
        <w:pStyle w:val="a3"/>
        <w:spacing w:before="8" w:line="244" w:lineRule="auto"/>
        <w:ind w:right="428" w:firstLine="641"/>
        <w:jc w:val="both"/>
        <w:rPr>
          <w:rFonts w:ascii="仿宋_GB2312" w:eastAsia="仿宋_GB2312" w:hAnsi="仿宋"/>
        </w:rPr>
      </w:pPr>
      <w:r w:rsidRPr="00C8779D">
        <w:rPr>
          <w:rFonts w:ascii="仿宋_GB2312" w:eastAsia="仿宋_GB2312" w:hAnsi="仿宋" w:hint="eastAsia"/>
          <w:spacing w:val="15"/>
        </w:rPr>
        <w:t>作品格式为</w:t>
      </w:r>
      <w:r w:rsidRPr="00C8779D">
        <w:rPr>
          <w:rFonts w:ascii="仿宋_GB2312" w:eastAsia="仿宋_GB2312" w:hAnsi="仿宋" w:hint="eastAsia"/>
        </w:rPr>
        <w:t>MP4</w:t>
      </w:r>
      <w:r w:rsidRPr="00C8779D">
        <w:rPr>
          <w:rFonts w:ascii="仿宋_GB2312" w:eastAsia="仿宋_GB2312" w:hAnsi="仿宋" w:hint="eastAsia"/>
          <w:spacing w:val="-15"/>
        </w:rPr>
        <w:t xml:space="preserve"> 等常用格式。作品大小建议不超过 </w:t>
      </w:r>
      <w:r w:rsidRPr="00C8779D">
        <w:rPr>
          <w:rFonts w:ascii="仿宋_GB2312" w:eastAsia="仿宋_GB2312" w:hAnsi="仿宋" w:hint="eastAsia"/>
        </w:rPr>
        <w:t>200MB</w:t>
      </w:r>
      <w:r w:rsidRPr="00C8779D">
        <w:rPr>
          <w:rFonts w:ascii="仿宋_GB2312" w:eastAsia="仿宋_GB2312" w:hAnsi="仿宋" w:hint="eastAsia"/>
          <w:spacing w:val="-4"/>
        </w:rPr>
        <w:t>，播放</w:t>
      </w:r>
      <w:r w:rsidRPr="00C8779D">
        <w:rPr>
          <w:rFonts w:ascii="仿宋_GB2312" w:eastAsia="仿宋_GB2312" w:hAnsi="仿宋" w:hint="eastAsia"/>
          <w:spacing w:val="-10"/>
        </w:rPr>
        <w:t xml:space="preserve">时长建议不超过 </w:t>
      </w:r>
      <w:r w:rsidRPr="00C8779D">
        <w:rPr>
          <w:rFonts w:ascii="仿宋_GB2312" w:eastAsia="仿宋_GB2312" w:hAnsi="仿宋" w:hint="eastAsia"/>
        </w:rPr>
        <w:t>8</w:t>
      </w:r>
      <w:r w:rsidRPr="00C8779D">
        <w:rPr>
          <w:rFonts w:ascii="仿宋_GB2312" w:eastAsia="仿宋_GB2312" w:hAnsi="仿宋" w:hint="eastAsia"/>
          <w:spacing w:val="-21"/>
        </w:rPr>
        <w:t xml:space="preserve"> 分钟。</w:t>
      </w:r>
    </w:p>
    <w:p w14:paraId="2155B8ED" w14:textId="77777777" w:rsidR="00E11F55" w:rsidRPr="00C8779D" w:rsidRDefault="007116A0">
      <w:pPr>
        <w:pStyle w:val="a3"/>
        <w:spacing w:before="3"/>
        <w:ind w:left="821"/>
        <w:rPr>
          <w:rFonts w:ascii="仿宋_GB2312" w:eastAsia="仿宋_GB2312" w:hAnsi="仿宋"/>
        </w:rPr>
      </w:pPr>
      <w:r w:rsidRPr="00C8779D">
        <w:rPr>
          <w:rFonts w:ascii="仿宋_GB2312" w:eastAsia="仿宋_GB2312" w:hAnsi="仿宋" w:hint="eastAsia"/>
        </w:rPr>
        <w:t>请一并提交：部分重要情节的镜头原素材。</w:t>
      </w:r>
    </w:p>
    <w:p w14:paraId="70A42B5F" w14:textId="77777777" w:rsidR="00E11F55" w:rsidRPr="00C8779D" w:rsidRDefault="007116A0">
      <w:pPr>
        <w:pStyle w:val="11"/>
        <w:numPr>
          <w:ilvl w:val="0"/>
          <w:numId w:val="3"/>
        </w:numPr>
        <w:tabs>
          <w:tab w:val="left" w:pos="1622"/>
        </w:tabs>
        <w:spacing w:before="10"/>
        <w:ind w:hanging="800"/>
        <w:rPr>
          <w:rFonts w:ascii="仿宋_GB2312" w:eastAsia="仿宋_GB2312" w:hAnsi="仿宋"/>
          <w:sz w:val="32"/>
        </w:rPr>
      </w:pPr>
      <w:r w:rsidRPr="00C8779D">
        <w:rPr>
          <w:rFonts w:ascii="仿宋_GB2312" w:eastAsia="仿宋_GB2312" w:hAnsi="仿宋" w:hint="eastAsia"/>
          <w:sz w:val="32"/>
        </w:rPr>
        <w:t>微动漫</w:t>
      </w:r>
    </w:p>
    <w:p w14:paraId="6520BC18" w14:textId="77777777" w:rsidR="00E11F55" w:rsidRPr="00C8779D" w:rsidRDefault="007116A0">
      <w:pPr>
        <w:pStyle w:val="a3"/>
        <w:spacing w:before="10" w:line="244" w:lineRule="auto"/>
        <w:ind w:right="433" w:firstLine="641"/>
        <w:jc w:val="both"/>
        <w:rPr>
          <w:rFonts w:ascii="仿宋_GB2312" w:eastAsia="仿宋_GB2312" w:hAnsi="仿宋"/>
        </w:rPr>
      </w:pPr>
      <w:r w:rsidRPr="00C8779D">
        <w:rPr>
          <w:rFonts w:ascii="仿宋_GB2312" w:eastAsia="仿宋_GB2312" w:hAnsi="仿宋" w:hint="eastAsia"/>
          <w:spacing w:val="-6"/>
        </w:rPr>
        <w:t>运用各类动画制作软件，通过故事角色、场景、动作设计，音效</w:t>
      </w:r>
      <w:r w:rsidRPr="00C8779D">
        <w:rPr>
          <w:rFonts w:ascii="仿宋_GB2312" w:eastAsia="仿宋_GB2312" w:hAnsi="仿宋" w:hint="eastAsia"/>
          <w:spacing w:val="-10"/>
        </w:rPr>
        <w:t>处理、合成的</w:t>
      </w:r>
      <w:proofErr w:type="gramStart"/>
      <w:r w:rsidRPr="00C8779D">
        <w:rPr>
          <w:rFonts w:ascii="仿宋_GB2312" w:eastAsia="仿宋_GB2312" w:hAnsi="仿宋" w:hint="eastAsia"/>
          <w:spacing w:val="-10"/>
        </w:rPr>
        <w:t>原创动漫作品</w:t>
      </w:r>
      <w:proofErr w:type="gramEnd"/>
      <w:r w:rsidRPr="00C8779D">
        <w:rPr>
          <w:rFonts w:ascii="仿宋_GB2312" w:eastAsia="仿宋_GB2312" w:hAnsi="仿宋" w:hint="eastAsia"/>
          <w:spacing w:val="-10"/>
        </w:rPr>
        <w:t>。作品主题应积极向上，主要展现与学生家庭、校园生活等紧密相关的内容，如近视防控、体育与健康、传统</w:t>
      </w:r>
      <w:r w:rsidRPr="00C8779D">
        <w:rPr>
          <w:rFonts w:ascii="仿宋_GB2312" w:eastAsia="仿宋_GB2312" w:hAnsi="仿宋" w:hint="eastAsia"/>
          <w:spacing w:val="-9"/>
        </w:rPr>
        <w:t>美德等。</w:t>
      </w:r>
      <w:proofErr w:type="gramStart"/>
      <w:r w:rsidRPr="00C8779D">
        <w:rPr>
          <w:rFonts w:ascii="仿宋_GB2312" w:eastAsia="仿宋_GB2312" w:hAnsi="仿宋" w:hint="eastAsia"/>
          <w:spacing w:val="-9"/>
        </w:rPr>
        <w:t>需表现</w:t>
      </w:r>
      <w:proofErr w:type="gramEnd"/>
      <w:r w:rsidRPr="00C8779D">
        <w:rPr>
          <w:rFonts w:ascii="仿宋_GB2312" w:eastAsia="仿宋_GB2312" w:hAnsi="仿宋" w:hint="eastAsia"/>
          <w:spacing w:val="-9"/>
        </w:rPr>
        <w:t>完整的故事情节，主题明确，细节合理，表现手法不</w:t>
      </w:r>
      <w:r w:rsidRPr="00C8779D">
        <w:rPr>
          <w:rFonts w:ascii="仿宋_GB2312" w:eastAsia="仿宋_GB2312" w:hAnsi="仿宋" w:hint="eastAsia"/>
        </w:rPr>
        <w:t>限。</w:t>
      </w:r>
      <w:proofErr w:type="gramStart"/>
      <w:r w:rsidRPr="00C8779D">
        <w:rPr>
          <w:rFonts w:ascii="仿宋_GB2312" w:eastAsia="仿宋_GB2312" w:hAnsi="仿宋" w:hint="eastAsia"/>
        </w:rPr>
        <w:t>微动漫中主要</w:t>
      </w:r>
      <w:proofErr w:type="gramEnd"/>
      <w:r w:rsidRPr="00C8779D">
        <w:rPr>
          <w:rFonts w:ascii="仿宋_GB2312" w:eastAsia="仿宋_GB2312" w:hAnsi="仿宋" w:hint="eastAsia"/>
        </w:rPr>
        <w:t>人物角色、场景等应为原创，</w:t>
      </w:r>
      <w:r w:rsidRPr="00C8779D">
        <w:rPr>
          <w:rFonts w:ascii="仿宋_GB2312" w:eastAsia="仿宋_GB2312" w:hAnsi="仿宋" w:hint="eastAsia"/>
          <w:b/>
          <w:bCs/>
          <w:spacing w:val="-11"/>
          <w:lang w:val="en-US"/>
        </w:rPr>
        <w:t>如果有引用的第三方素材的，需要在作品结尾处有文字注明出处，引用的视频素材不能超过30秒钟。</w:t>
      </w:r>
    </w:p>
    <w:p w14:paraId="33DCC3CE" w14:textId="77777777" w:rsidR="00E11F55" w:rsidRPr="00C8779D" w:rsidRDefault="007116A0">
      <w:pPr>
        <w:pStyle w:val="a3"/>
        <w:spacing w:before="10"/>
        <w:ind w:left="821"/>
        <w:rPr>
          <w:rFonts w:ascii="仿宋_GB2312" w:eastAsia="仿宋_GB2312" w:hAnsi="仿宋"/>
        </w:rPr>
      </w:pPr>
      <w:r w:rsidRPr="00C8779D">
        <w:rPr>
          <w:rFonts w:ascii="仿宋_GB2312" w:eastAsia="仿宋_GB2312" w:hAnsi="仿宋" w:hint="eastAsia"/>
        </w:rPr>
        <w:t>作品播放文件大小建议不超过 200MB，播放时长建议不超过 5 分</w:t>
      </w:r>
    </w:p>
    <w:p w14:paraId="37507C92" w14:textId="77777777" w:rsidR="00E11F55" w:rsidRPr="00C8779D" w:rsidRDefault="007116A0">
      <w:pPr>
        <w:pStyle w:val="a3"/>
        <w:spacing w:before="10"/>
        <w:rPr>
          <w:rFonts w:ascii="仿宋_GB2312" w:eastAsia="仿宋_GB2312" w:hAnsi="仿宋"/>
        </w:rPr>
      </w:pPr>
      <w:r w:rsidRPr="00C8779D">
        <w:rPr>
          <w:rFonts w:ascii="仿宋_GB2312" w:eastAsia="仿宋_GB2312" w:hAnsi="仿宋" w:hint="eastAsia"/>
        </w:rPr>
        <w:t>钟。</w:t>
      </w:r>
    </w:p>
    <w:p w14:paraId="25C7B280" w14:textId="77777777" w:rsidR="00E11F55" w:rsidRPr="00C8779D" w:rsidRDefault="007116A0">
      <w:pPr>
        <w:pStyle w:val="a3"/>
        <w:spacing w:before="10" w:line="362" w:lineRule="exact"/>
        <w:ind w:left="821"/>
        <w:rPr>
          <w:rFonts w:ascii="仿宋_GB2312" w:eastAsia="仿宋_GB2312" w:hAnsi="仿宋"/>
        </w:rPr>
      </w:pPr>
      <w:r w:rsidRPr="00C8779D">
        <w:rPr>
          <w:rFonts w:ascii="仿宋_GB2312" w:eastAsia="仿宋_GB2312" w:hAnsi="仿宋" w:hint="eastAsia"/>
        </w:rPr>
        <w:t>请一并提交：作品源文件。</w:t>
      </w:r>
    </w:p>
    <w:p w14:paraId="79179A95" w14:textId="77777777" w:rsidR="00E11F55" w:rsidRPr="00C8779D" w:rsidRDefault="007116A0">
      <w:pPr>
        <w:pStyle w:val="1"/>
        <w:numPr>
          <w:ilvl w:val="0"/>
          <w:numId w:val="2"/>
        </w:numPr>
        <w:tabs>
          <w:tab w:val="left" w:pos="1148"/>
        </w:tabs>
        <w:rPr>
          <w:rFonts w:ascii="仿宋_GB2312" w:eastAsia="仿宋_GB2312" w:hAnsi="仿宋"/>
        </w:rPr>
      </w:pPr>
      <w:r w:rsidRPr="00C8779D">
        <w:rPr>
          <w:rFonts w:ascii="仿宋_GB2312" w:eastAsia="仿宋_GB2312" w:hAnsi="仿宋" w:hint="eastAsia"/>
        </w:rPr>
        <w:t>微视频（网络素养专项）</w:t>
      </w:r>
    </w:p>
    <w:p w14:paraId="19924E47"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网络素养是指了解网络知识、使用网络的能力，包含对网络信息</w:t>
      </w:r>
    </w:p>
    <w:p w14:paraId="1CD1AEEB" w14:textId="77777777" w:rsidR="00E11F55" w:rsidRPr="00C8779D" w:rsidRDefault="007116A0">
      <w:pPr>
        <w:pStyle w:val="a3"/>
        <w:spacing w:before="10" w:line="244" w:lineRule="auto"/>
        <w:ind w:right="436"/>
        <w:jc w:val="both"/>
        <w:rPr>
          <w:rFonts w:ascii="仿宋_GB2312" w:eastAsia="仿宋_GB2312" w:hAnsi="仿宋"/>
        </w:rPr>
      </w:pPr>
      <w:r w:rsidRPr="00C8779D">
        <w:rPr>
          <w:rFonts w:ascii="仿宋_GB2312" w:eastAsia="仿宋_GB2312" w:hAnsi="仿宋" w:hint="eastAsia"/>
          <w:spacing w:val="-10"/>
        </w:rPr>
        <w:t>进行理解、分析和评价的辩证思维能力，以及利用网络进行沟通时的</w:t>
      </w:r>
      <w:r w:rsidRPr="00C8779D">
        <w:rPr>
          <w:rFonts w:ascii="仿宋_GB2312" w:eastAsia="仿宋_GB2312" w:hAnsi="仿宋" w:hint="eastAsia"/>
          <w:spacing w:val="-8"/>
        </w:rPr>
        <w:t>法理与伦理道德修养。提高青少年的网络素养对构建健康、文明的网</w:t>
      </w:r>
      <w:r w:rsidRPr="00C8779D">
        <w:rPr>
          <w:rFonts w:ascii="仿宋_GB2312" w:eastAsia="仿宋_GB2312" w:hAnsi="仿宋" w:hint="eastAsia"/>
        </w:rPr>
        <w:t>络生态，于青少年成长和发展具有重要意义。</w:t>
      </w:r>
    </w:p>
    <w:p w14:paraId="33303EE5" w14:textId="77777777" w:rsidR="00E11F55" w:rsidRPr="00C8779D" w:rsidRDefault="007116A0">
      <w:pPr>
        <w:pStyle w:val="a3"/>
        <w:spacing w:before="6" w:line="244" w:lineRule="auto"/>
        <w:ind w:right="434" w:firstLine="641"/>
        <w:jc w:val="both"/>
        <w:rPr>
          <w:rFonts w:ascii="仿宋_GB2312" w:eastAsia="仿宋_GB2312" w:hAnsi="仿宋"/>
        </w:rPr>
      </w:pPr>
      <w:r w:rsidRPr="00C8779D">
        <w:rPr>
          <w:rFonts w:ascii="仿宋_GB2312" w:eastAsia="仿宋_GB2312" w:hAnsi="仿宋" w:hint="eastAsia"/>
          <w:spacing w:val="-10"/>
        </w:rPr>
        <w:t>通过创意、编剧、导演、拍摄及剪辑、合成等手段，运用声</w:t>
      </w:r>
      <w:proofErr w:type="gramStart"/>
      <w:r w:rsidRPr="00C8779D">
        <w:rPr>
          <w:rFonts w:ascii="仿宋_GB2312" w:eastAsia="仿宋_GB2312" w:hAnsi="仿宋" w:hint="eastAsia"/>
          <w:spacing w:val="-10"/>
        </w:rPr>
        <w:t>画语</w:t>
      </w:r>
      <w:r w:rsidRPr="00C8779D">
        <w:rPr>
          <w:rFonts w:ascii="仿宋_GB2312" w:eastAsia="仿宋_GB2312" w:hAnsi="仿宋" w:hint="eastAsia"/>
          <w:spacing w:val="-7"/>
        </w:rPr>
        <w:lastRenderedPageBreak/>
        <w:t>言</w:t>
      </w:r>
      <w:proofErr w:type="gramEnd"/>
      <w:r w:rsidRPr="00C8779D">
        <w:rPr>
          <w:rFonts w:ascii="仿宋_GB2312" w:eastAsia="仿宋_GB2312" w:hAnsi="仿宋" w:hint="eastAsia"/>
          <w:spacing w:val="-7"/>
        </w:rPr>
        <w:t>表现内容来完成动态影像短片。作品需围绕作者与互联网之间的故</w:t>
      </w:r>
      <w:r w:rsidRPr="00C8779D">
        <w:rPr>
          <w:rFonts w:ascii="仿宋_GB2312" w:eastAsia="仿宋_GB2312" w:hAnsi="仿宋" w:hint="eastAsia"/>
        </w:rPr>
        <w:t>事展开，鼓励发现生活中的美好，主题表达积极向上。</w:t>
      </w:r>
    </w:p>
    <w:p w14:paraId="5CE9A2A5" w14:textId="77777777" w:rsidR="00E11F55" w:rsidRPr="00C8779D" w:rsidRDefault="007116A0">
      <w:pPr>
        <w:pStyle w:val="a3"/>
        <w:spacing w:before="5" w:line="244" w:lineRule="auto"/>
        <w:ind w:right="436" w:firstLine="641"/>
        <w:jc w:val="both"/>
        <w:rPr>
          <w:rFonts w:ascii="仿宋_GB2312" w:eastAsia="仿宋_GB2312" w:hAnsi="仿宋"/>
        </w:rPr>
      </w:pPr>
      <w:r w:rsidRPr="00C8779D">
        <w:rPr>
          <w:rFonts w:ascii="仿宋_GB2312" w:eastAsia="仿宋_GB2312" w:hAnsi="仿宋" w:hint="eastAsia"/>
          <w:spacing w:val="-2"/>
        </w:rPr>
        <w:t>作者应参与各个环节的主创工作</w:t>
      </w:r>
      <w:r w:rsidRPr="00C8779D">
        <w:rPr>
          <w:rFonts w:ascii="仿宋_GB2312" w:eastAsia="仿宋_GB2312" w:hAnsi="仿宋" w:hint="eastAsia"/>
        </w:rPr>
        <w:t>（</w:t>
      </w:r>
      <w:r w:rsidRPr="00C8779D">
        <w:rPr>
          <w:rFonts w:ascii="仿宋_GB2312" w:eastAsia="仿宋_GB2312" w:hAnsi="仿宋" w:hint="eastAsia"/>
          <w:spacing w:val="-11"/>
        </w:rPr>
        <w:t>作品编剧、导演、拍摄、演出</w:t>
      </w:r>
      <w:r w:rsidRPr="00C8779D">
        <w:rPr>
          <w:rFonts w:ascii="仿宋_GB2312" w:eastAsia="仿宋_GB2312" w:hAnsi="仿宋" w:hint="eastAsia"/>
          <w:spacing w:val="2"/>
          <w:w w:val="99"/>
        </w:rPr>
        <w:t>等</w:t>
      </w:r>
      <w:r w:rsidRPr="00C8779D">
        <w:rPr>
          <w:rFonts w:ascii="仿宋_GB2312" w:eastAsia="仿宋_GB2312" w:hAnsi="仿宋" w:hint="eastAsia"/>
          <w:spacing w:val="-157"/>
          <w:w w:val="99"/>
        </w:rPr>
        <w:t>）</w:t>
      </w:r>
      <w:r w:rsidRPr="00C8779D">
        <w:rPr>
          <w:rFonts w:ascii="仿宋_GB2312" w:eastAsia="仿宋_GB2312" w:hAnsi="仿宋" w:hint="eastAsia"/>
          <w:spacing w:val="1"/>
          <w:w w:val="99"/>
        </w:rPr>
        <w:t>，并完成后期剪辑及合成制作。主题及音</w:t>
      </w:r>
      <w:proofErr w:type="gramStart"/>
      <w:r w:rsidRPr="00C8779D">
        <w:rPr>
          <w:rFonts w:ascii="仿宋_GB2312" w:eastAsia="仿宋_GB2312" w:hAnsi="仿宋" w:hint="eastAsia"/>
          <w:spacing w:val="1"/>
          <w:w w:val="99"/>
        </w:rPr>
        <w:t>画内容</w:t>
      </w:r>
      <w:proofErr w:type="gramEnd"/>
      <w:r w:rsidRPr="00C8779D">
        <w:rPr>
          <w:rFonts w:ascii="仿宋_GB2312" w:eastAsia="仿宋_GB2312" w:hAnsi="仿宋" w:hint="eastAsia"/>
          <w:spacing w:val="1"/>
          <w:w w:val="99"/>
        </w:rPr>
        <w:t>均须遵守国家法</w:t>
      </w:r>
      <w:r w:rsidRPr="00C8779D">
        <w:rPr>
          <w:rFonts w:ascii="仿宋_GB2312" w:eastAsia="仿宋_GB2312" w:hAnsi="仿宋" w:hint="eastAsia"/>
          <w:spacing w:val="-9"/>
        </w:rPr>
        <w:t>律法规。作品须添加中文字幕。作品片尾应加入拍摄花絮，花絮播放</w:t>
      </w:r>
      <w:r w:rsidRPr="00C8779D">
        <w:rPr>
          <w:rFonts w:ascii="仿宋_GB2312" w:eastAsia="仿宋_GB2312" w:hAnsi="仿宋" w:hint="eastAsia"/>
          <w:spacing w:val="-21"/>
        </w:rPr>
        <w:t xml:space="preserve">时间为 </w:t>
      </w:r>
      <w:r w:rsidRPr="00C8779D">
        <w:rPr>
          <w:rFonts w:ascii="仿宋_GB2312" w:eastAsia="仿宋_GB2312" w:hAnsi="仿宋" w:hint="eastAsia"/>
        </w:rPr>
        <w:t>30</w:t>
      </w:r>
      <w:r w:rsidRPr="00C8779D">
        <w:rPr>
          <w:rFonts w:ascii="仿宋_GB2312" w:eastAsia="仿宋_GB2312" w:hAnsi="仿宋" w:hint="eastAsia"/>
          <w:spacing w:val="-10"/>
        </w:rPr>
        <w:t xml:space="preserve"> 秒左右。微视频中展示内容应为原创。</w:t>
      </w:r>
    </w:p>
    <w:p w14:paraId="0A116A6A" w14:textId="77777777" w:rsidR="00E11F55" w:rsidRPr="00C8779D" w:rsidRDefault="007116A0">
      <w:pPr>
        <w:pStyle w:val="a3"/>
        <w:spacing w:before="8" w:line="244" w:lineRule="auto"/>
        <w:ind w:right="428" w:firstLine="641"/>
        <w:jc w:val="both"/>
        <w:rPr>
          <w:rFonts w:ascii="仿宋_GB2312" w:eastAsia="仿宋_GB2312" w:hAnsi="仿宋"/>
        </w:rPr>
      </w:pPr>
      <w:r w:rsidRPr="00C8779D">
        <w:rPr>
          <w:rFonts w:ascii="仿宋_GB2312" w:eastAsia="仿宋_GB2312" w:hAnsi="仿宋" w:hint="eastAsia"/>
          <w:spacing w:val="15"/>
        </w:rPr>
        <w:t>作品格式为</w:t>
      </w:r>
      <w:r w:rsidRPr="00C8779D">
        <w:rPr>
          <w:rFonts w:ascii="仿宋_GB2312" w:eastAsia="仿宋_GB2312" w:hAnsi="仿宋" w:hint="eastAsia"/>
        </w:rPr>
        <w:t>MP4</w:t>
      </w:r>
      <w:r w:rsidRPr="00C8779D">
        <w:rPr>
          <w:rFonts w:ascii="仿宋_GB2312" w:eastAsia="仿宋_GB2312" w:hAnsi="仿宋" w:hint="eastAsia"/>
          <w:spacing w:val="-15"/>
        </w:rPr>
        <w:t xml:space="preserve"> 等常用格式。作品大小建议不超过 </w:t>
      </w:r>
      <w:r w:rsidRPr="00C8779D">
        <w:rPr>
          <w:rFonts w:ascii="仿宋_GB2312" w:eastAsia="仿宋_GB2312" w:hAnsi="仿宋" w:hint="eastAsia"/>
        </w:rPr>
        <w:t>200MB</w:t>
      </w:r>
      <w:r w:rsidRPr="00C8779D">
        <w:rPr>
          <w:rFonts w:ascii="仿宋_GB2312" w:eastAsia="仿宋_GB2312" w:hAnsi="仿宋" w:hint="eastAsia"/>
          <w:spacing w:val="-5"/>
        </w:rPr>
        <w:t>，播放</w:t>
      </w:r>
      <w:r w:rsidRPr="00C8779D">
        <w:rPr>
          <w:rFonts w:ascii="仿宋_GB2312" w:eastAsia="仿宋_GB2312" w:hAnsi="仿宋" w:hint="eastAsia"/>
          <w:spacing w:val="-10"/>
        </w:rPr>
        <w:t xml:space="preserve">时长建议不超过 </w:t>
      </w:r>
      <w:r w:rsidRPr="00C8779D">
        <w:rPr>
          <w:rFonts w:ascii="仿宋_GB2312" w:eastAsia="仿宋_GB2312" w:hAnsi="仿宋" w:hint="eastAsia"/>
        </w:rPr>
        <w:t>8</w:t>
      </w:r>
      <w:r w:rsidRPr="00C8779D">
        <w:rPr>
          <w:rFonts w:ascii="仿宋_GB2312" w:eastAsia="仿宋_GB2312" w:hAnsi="仿宋" w:hint="eastAsia"/>
          <w:spacing w:val="-21"/>
        </w:rPr>
        <w:t xml:space="preserve"> 分钟。</w:t>
      </w:r>
    </w:p>
    <w:p w14:paraId="592C0926" w14:textId="77777777" w:rsidR="00E11F55" w:rsidRPr="00C8779D" w:rsidRDefault="007116A0">
      <w:pPr>
        <w:pStyle w:val="a3"/>
        <w:spacing w:before="3" w:line="362" w:lineRule="exact"/>
        <w:ind w:left="821"/>
        <w:rPr>
          <w:rFonts w:ascii="仿宋_GB2312" w:eastAsia="仿宋_GB2312" w:hAnsi="仿宋"/>
        </w:rPr>
      </w:pPr>
      <w:r w:rsidRPr="00C8779D">
        <w:rPr>
          <w:rFonts w:ascii="仿宋_GB2312" w:eastAsia="仿宋_GB2312" w:hAnsi="仿宋" w:hint="eastAsia"/>
        </w:rPr>
        <w:t>请一并提交：部分重要情节的镜头原素材。</w:t>
      </w:r>
    </w:p>
    <w:p w14:paraId="0967C9D4" w14:textId="77777777" w:rsidR="00E11F55" w:rsidRPr="00C8779D" w:rsidRDefault="007116A0">
      <w:pPr>
        <w:pStyle w:val="1"/>
        <w:numPr>
          <w:ilvl w:val="0"/>
          <w:numId w:val="2"/>
        </w:numPr>
        <w:tabs>
          <w:tab w:val="left" w:pos="1148"/>
        </w:tabs>
        <w:rPr>
          <w:rFonts w:ascii="仿宋_GB2312" w:eastAsia="仿宋_GB2312" w:hAnsi="仿宋"/>
        </w:rPr>
      </w:pPr>
      <w:r w:rsidRPr="00C8779D">
        <w:rPr>
          <w:rFonts w:ascii="仿宋_GB2312" w:eastAsia="仿宋_GB2312" w:hAnsi="仿宋" w:hint="eastAsia"/>
          <w:spacing w:val="2"/>
          <w:w w:val="99"/>
        </w:rPr>
        <w:t>微视频</w:t>
      </w:r>
      <w:r w:rsidRPr="00C8779D">
        <w:rPr>
          <w:rFonts w:ascii="仿宋_GB2312" w:eastAsia="仿宋_GB2312" w:hAnsi="仿宋" w:hint="eastAsia"/>
          <w:spacing w:val="-159"/>
          <w:w w:val="99"/>
        </w:rPr>
        <w:t>（</w:t>
      </w:r>
      <w:r w:rsidRPr="00C8779D">
        <w:rPr>
          <w:rFonts w:ascii="仿宋_GB2312" w:eastAsia="仿宋_GB2312" w:hAnsi="仿宋" w:hint="eastAsia"/>
          <w:spacing w:val="1"/>
          <w:w w:val="99"/>
        </w:rPr>
        <w:t>“和教育”专项</w:t>
      </w:r>
      <w:r w:rsidRPr="00C8779D">
        <w:rPr>
          <w:rFonts w:ascii="仿宋_GB2312" w:eastAsia="仿宋_GB2312" w:hAnsi="仿宋" w:hint="eastAsia"/>
          <w:w w:val="99"/>
        </w:rPr>
        <w:t>）</w:t>
      </w:r>
    </w:p>
    <w:p w14:paraId="6DB68761"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通过创意、编剧、导演、拍摄及剪辑、合成等手段，运用声画语</w:t>
      </w:r>
    </w:p>
    <w:p w14:paraId="0E748B61" w14:textId="77777777" w:rsidR="00E11F55" w:rsidRPr="00C8779D" w:rsidRDefault="007116A0">
      <w:pPr>
        <w:pStyle w:val="a3"/>
        <w:spacing w:before="10"/>
        <w:jc w:val="both"/>
        <w:rPr>
          <w:rFonts w:ascii="仿宋_GB2312" w:eastAsia="仿宋_GB2312" w:hAnsi="仿宋"/>
        </w:rPr>
      </w:pPr>
      <w:proofErr w:type="gramStart"/>
      <w:r w:rsidRPr="00C8779D">
        <w:rPr>
          <w:rFonts w:ascii="仿宋_GB2312" w:eastAsia="仿宋_GB2312" w:hAnsi="仿宋" w:hint="eastAsia"/>
        </w:rPr>
        <w:t>言表现</w:t>
      </w:r>
      <w:proofErr w:type="gramEnd"/>
      <w:r w:rsidRPr="00C8779D">
        <w:rPr>
          <w:rFonts w:ascii="仿宋_GB2312" w:eastAsia="仿宋_GB2312" w:hAnsi="仿宋" w:hint="eastAsia"/>
        </w:rPr>
        <w:t>内容来完成动态影像短片。作品需基于 5G 网络和移动互联网，</w:t>
      </w:r>
    </w:p>
    <w:p w14:paraId="2813B486" w14:textId="77777777" w:rsidR="00E11F55" w:rsidRPr="00C8779D" w:rsidRDefault="007116A0">
      <w:pPr>
        <w:pStyle w:val="a3"/>
        <w:spacing w:before="30" w:line="244" w:lineRule="auto"/>
        <w:ind w:right="435"/>
        <w:jc w:val="both"/>
        <w:rPr>
          <w:rFonts w:ascii="仿宋_GB2312" w:eastAsia="仿宋_GB2312" w:hAnsi="仿宋"/>
        </w:rPr>
      </w:pPr>
      <w:r w:rsidRPr="00C8779D">
        <w:rPr>
          <w:rFonts w:ascii="仿宋_GB2312" w:eastAsia="仿宋_GB2312" w:hAnsi="仿宋" w:hint="eastAsia"/>
          <w:spacing w:val="-9"/>
        </w:rPr>
        <w:t>展现使用“和教育”移动学习平台等家庭教育、教学学习的场景；也</w:t>
      </w:r>
      <w:r w:rsidRPr="00C8779D">
        <w:rPr>
          <w:rFonts w:ascii="仿宋_GB2312" w:eastAsia="仿宋_GB2312" w:hAnsi="仿宋" w:hint="eastAsia"/>
          <w:spacing w:val="-7"/>
        </w:rPr>
        <w:t>可基于某一知识点或兴趣点，体现学生自主学习、探究学习和趣味学</w:t>
      </w:r>
      <w:r w:rsidRPr="00C8779D">
        <w:rPr>
          <w:rFonts w:ascii="仿宋_GB2312" w:eastAsia="仿宋_GB2312" w:hAnsi="仿宋" w:hint="eastAsia"/>
        </w:rPr>
        <w:t>习过程。主题表达积极向上。</w:t>
      </w:r>
    </w:p>
    <w:p w14:paraId="17013992" w14:textId="77777777" w:rsidR="00E11F55" w:rsidRPr="00C8779D" w:rsidRDefault="007116A0">
      <w:pPr>
        <w:pStyle w:val="a3"/>
        <w:spacing w:before="6" w:line="244" w:lineRule="auto"/>
        <w:ind w:right="436" w:firstLine="641"/>
        <w:jc w:val="both"/>
        <w:rPr>
          <w:rFonts w:ascii="仿宋_GB2312" w:eastAsia="仿宋_GB2312" w:hAnsi="仿宋"/>
        </w:rPr>
      </w:pPr>
      <w:r w:rsidRPr="00C8779D">
        <w:rPr>
          <w:rFonts w:ascii="仿宋_GB2312" w:eastAsia="仿宋_GB2312" w:hAnsi="仿宋" w:hint="eastAsia"/>
          <w:spacing w:val="-2"/>
        </w:rPr>
        <w:t>作者应参与各个环节的主创工作</w:t>
      </w:r>
      <w:r w:rsidRPr="00C8779D">
        <w:rPr>
          <w:rFonts w:ascii="仿宋_GB2312" w:eastAsia="仿宋_GB2312" w:hAnsi="仿宋" w:hint="eastAsia"/>
        </w:rPr>
        <w:t>（</w:t>
      </w:r>
      <w:r w:rsidRPr="00C8779D">
        <w:rPr>
          <w:rFonts w:ascii="仿宋_GB2312" w:eastAsia="仿宋_GB2312" w:hAnsi="仿宋" w:hint="eastAsia"/>
          <w:spacing w:val="-11"/>
        </w:rPr>
        <w:t>作品编剧、导演、拍摄、演出</w:t>
      </w:r>
      <w:r w:rsidRPr="00C8779D">
        <w:rPr>
          <w:rFonts w:ascii="仿宋_GB2312" w:eastAsia="仿宋_GB2312" w:hAnsi="仿宋" w:hint="eastAsia"/>
          <w:spacing w:val="2"/>
          <w:w w:val="99"/>
        </w:rPr>
        <w:t>等</w:t>
      </w:r>
      <w:r w:rsidRPr="00C8779D">
        <w:rPr>
          <w:rFonts w:ascii="仿宋_GB2312" w:eastAsia="仿宋_GB2312" w:hAnsi="仿宋" w:hint="eastAsia"/>
          <w:spacing w:val="-157"/>
          <w:w w:val="99"/>
        </w:rPr>
        <w:t>）</w:t>
      </w:r>
      <w:r w:rsidRPr="00C8779D">
        <w:rPr>
          <w:rFonts w:ascii="仿宋_GB2312" w:eastAsia="仿宋_GB2312" w:hAnsi="仿宋" w:hint="eastAsia"/>
          <w:spacing w:val="1"/>
          <w:w w:val="99"/>
        </w:rPr>
        <w:t>，并完成后期剪辑及合成制作。主题及音</w:t>
      </w:r>
      <w:proofErr w:type="gramStart"/>
      <w:r w:rsidRPr="00C8779D">
        <w:rPr>
          <w:rFonts w:ascii="仿宋_GB2312" w:eastAsia="仿宋_GB2312" w:hAnsi="仿宋" w:hint="eastAsia"/>
          <w:spacing w:val="1"/>
          <w:w w:val="99"/>
        </w:rPr>
        <w:t>画内容</w:t>
      </w:r>
      <w:proofErr w:type="gramEnd"/>
      <w:r w:rsidRPr="00C8779D">
        <w:rPr>
          <w:rFonts w:ascii="仿宋_GB2312" w:eastAsia="仿宋_GB2312" w:hAnsi="仿宋" w:hint="eastAsia"/>
          <w:spacing w:val="1"/>
          <w:w w:val="99"/>
        </w:rPr>
        <w:t>均须遵守国家法</w:t>
      </w:r>
      <w:r w:rsidRPr="00C8779D">
        <w:rPr>
          <w:rFonts w:ascii="仿宋_GB2312" w:eastAsia="仿宋_GB2312" w:hAnsi="仿宋" w:hint="eastAsia"/>
          <w:spacing w:val="-9"/>
        </w:rPr>
        <w:t>律法规。作品须添加中文字幕。作品片尾应加入拍摄花絮，花絮播放</w:t>
      </w:r>
      <w:r w:rsidRPr="00C8779D">
        <w:rPr>
          <w:rFonts w:ascii="仿宋_GB2312" w:eastAsia="仿宋_GB2312" w:hAnsi="仿宋" w:hint="eastAsia"/>
          <w:spacing w:val="-21"/>
        </w:rPr>
        <w:t xml:space="preserve">时间为 </w:t>
      </w:r>
      <w:r w:rsidRPr="00C8779D">
        <w:rPr>
          <w:rFonts w:ascii="仿宋_GB2312" w:eastAsia="仿宋_GB2312" w:hAnsi="仿宋" w:hint="eastAsia"/>
        </w:rPr>
        <w:t>30</w:t>
      </w:r>
      <w:r w:rsidRPr="00C8779D">
        <w:rPr>
          <w:rFonts w:ascii="仿宋_GB2312" w:eastAsia="仿宋_GB2312" w:hAnsi="仿宋" w:hint="eastAsia"/>
          <w:spacing w:val="-10"/>
        </w:rPr>
        <w:t xml:space="preserve"> 秒左右。微视频中展示内容应为原创。</w:t>
      </w:r>
    </w:p>
    <w:p w14:paraId="250A550E" w14:textId="66557617" w:rsidR="00E11F55" w:rsidRPr="00C8779D" w:rsidRDefault="007116A0" w:rsidP="00800139">
      <w:pPr>
        <w:pStyle w:val="a3"/>
        <w:spacing w:before="6" w:line="244" w:lineRule="auto"/>
        <w:ind w:right="436" w:firstLine="641"/>
        <w:jc w:val="both"/>
        <w:rPr>
          <w:rFonts w:ascii="仿宋_GB2312" w:eastAsia="仿宋_GB2312" w:hAnsi="仿宋"/>
          <w:spacing w:val="-9"/>
        </w:rPr>
      </w:pPr>
      <w:r w:rsidRPr="00C8779D">
        <w:rPr>
          <w:rFonts w:ascii="仿宋_GB2312" w:eastAsia="仿宋_GB2312" w:hAnsi="仿宋" w:hint="eastAsia"/>
          <w:spacing w:val="-9"/>
        </w:rPr>
        <w:t>作品格式为MP4 等常用格式。作品大小建议不超过 200MB，播放时长建议不超过 8 分钟。</w:t>
      </w:r>
    </w:p>
    <w:p w14:paraId="77A0508E" w14:textId="4A10982D" w:rsidR="007521B9" w:rsidRPr="00C8779D" w:rsidRDefault="007521B9" w:rsidP="00800139">
      <w:pPr>
        <w:pStyle w:val="a3"/>
        <w:spacing w:before="6" w:line="244" w:lineRule="auto"/>
        <w:ind w:right="436" w:firstLine="641"/>
        <w:jc w:val="both"/>
        <w:rPr>
          <w:rFonts w:ascii="仿宋_GB2312" w:eastAsia="仿宋_GB2312" w:hAnsi="仿宋"/>
          <w:spacing w:val="-9"/>
        </w:rPr>
      </w:pPr>
      <w:r w:rsidRPr="00C8779D">
        <w:rPr>
          <w:rFonts w:ascii="楷体_GB2312" w:eastAsia="楷体_GB2312" w:hint="eastAsia"/>
          <w:b/>
          <w:bCs/>
        </w:rPr>
        <w:t>（三）报名安排</w:t>
      </w:r>
    </w:p>
    <w:p w14:paraId="186DCAB6" w14:textId="77777777" w:rsidR="00E11F55" w:rsidRPr="00C8779D" w:rsidRDefault="007116A0">
      <w:pPr>
        <w:adjustRightInd w:val="0"/>
        <w:snapToGrid w:val="0"/>
        <w:spacing w:line="440" w:lineRule="exact"/>
        <w:ind w:firstLineChars="200" w:firstLine="640"/>
        <w:rPr>
          <w:rFonts w:ascii="仿宋_GB2312" w:eastAsia="仿宋_GB2312"/>
          <w:sz w:val="32"/>
          <w:szCs w:val="32"/>
        </w:rPr>
      </w:pPr>
      <w:r w:rsidRPr="00C8779D">
        <w:rPr>
          <w:rFonts w:ascii="仿宋_GB2312" w:eastAsia="仿宋_GB2312" w:hint="eastAsia"/>
          <w:sz w:val="32"/>
          <w:szCs w:val="32"/>
        </w:rPr>
        <w:t>1.各项目以市州或省直学校为单位进行</w:t>
      </w:r>
      <w:r w:rsidRPr="00C8779D">
        <w:rPr>
          <w:rFonts w:ascii="仿宋_GB2312" w:eastAsia="仿宋_GB2312"/>
          <w:sz w:val="32"/>
          <w:szCs w:val="32"/>
        </w:rPr>
        <w:t>作品</w:t>
      </w:r>
      <w:r w:rsidRPr="00C8779D">
        <w:rPr>
          <w:rFonts w:ascii="仿宋_GB2312" w:eastAsia="仿宋_GB2312" w:hint="eastAsia"/>
          <w:sz w:val="32"/>
          <w:szCs w:val="32"/>
          <w:lang w:val="en-US"/>
        </w:rPr>
        <w:t>限额</w:t>
      </w:r>
      <w:r w:rsidRPr="00C8779D">
        <w:rPr>
          <w:rFonts w:ascii="仿宋_GB2312" w:eastAsia="仿宋_GB2312" w:hint="eastAsia"/>
          <w:sz w:val="32"/>
          <w:szCs w:val="32"/>
        </w:rPr>
        <w:t>推荐，具体名额分配见附表</w:t>
      </w:r>
      <w:r w:rsidRPr="00C8779D">
        <w:rPr>
          <w:rFonts w:ascii="仿宋_GB2312" w:eastAsia="仿宋_GB2312" w:hint="eastAsia"/>
          <w:sz w:val="32"/>
          <w:szCs w:val="32"/>
          <w:lang w:val="en-US"/>
        </w:rPr>
        <w:t>1</w:t>
      </w:r>
      <w:r w:rsidRPr="00C8779D">
        <w:rPr>
          <w:rFonts w:ascii="仿宋_GB2312" w:eastAsia="仿宋_GB2312" w:hint="eastAsia"/>
          <w:sz w:val="32"/>
          <w:szCs w:val="32"/>
        </w:rPr>
        <w:t>。每件作品小学、初中组限报1-2名作者，高中组限报1名作者。每名学生限报1件作品，每件作品限由1名指导教师指导完成。</w:t>
      </w:r>
    </w:p>
    <w:p w14:paraId="47066CAD" w14:textId="77777777" w:rsidR="00E11F55" w:rsidRPr="00C8779D" w:rsidRDefault="007116A0">
      <w:pPr>
        <w:adjustRightInd w:val="0"/>
        <w:snapToGrid w:val="0"/>
        <w:spacing w:line="400" w:lineRule="exact"/>
        <w:ind w:firstLineChars="200" w:firstLine="640"/>
        <w:rPr>
          <w:rFonts w:ascii="仿宋_GB2312" w:eastAsia="仿宋_GB2312"/>
          <w:sz w:val="32"/>
          <w:szCs w:val="32"/>
        </w:rPr>
      </w:pPr>
      <w:r w:rsidRPr="00C8779D">
        <w:rPr>
          <w:rFonts w:ascii="仿宋_GB2312" w:eastAsia="仿宋_GB2312" w:hint="eastAsia"/>
          <w:sz w:val="32"/>
          <w:szCs w:val="32"/>
        </w:rPr>
        <w:t>2.请各市州或省直学校于202</w:t>
      </w:r>
      <w:r w:rsidRPr="00C8779D">
        <w:rPr>
          <w:rFonts w:ascii="仿宋_GB2312" w:eastAsia="仿宋_GB2312" w:hint="eastAsia"/>
          <w:sz w:val="32"/>
          <w:szCs w:val="32"/>
          <w:lang w:val="en-US"/>
        </w:rPr>
        <w:t>3</w:t>
      </w:r>
      <w:r w:rsidRPr="00C8779D">
        <w:rPr>
          <w:rFonts w:ascii="仿宋_GB2312" w:eastAsia="仿宋_GB2312" w:hint="eastAsia"/>
          <w:sz w:val="32"/>
          <w:szCs w:val="32"/>
        </w:rPr>
        <w:t>年</w:t>
      </w:r>
      <w:r w:rsidRPr="00C8779D">
        <w:rPr>
          <w:rFonts w:ascii="仿宋_GB2312" w:eastAsia="仿宋_GB2312" w:hint="eastAsia"/>
          <w:sz w:val="32"/>
          <w:szCs w:val="32"/>
          <w:lang w:val="en-US"/>
        </w:rPr>
        <w:t>4</w:t>
      </w:r>
      <w:r w:rsidRPr="00C8779D">
        <w:rPr>
          <w:rFonts w:ascii="仿宋_GB2312" w:eastAsia="仿宋_GB2312" w:hint="eastAsia"/>
          <w:sz w:val="32"/>
          <w:szCs w:val="32"/>
        </w:rPr>
        <w:t>月1日—</w:t>
      </w:r>
      <w:r w:rsidRPr="00C8779D">
        <w:rPr>
          <w:rFonts w:ascii="仿宋_GB2312" w:eastAsia="仿宋_GB2312" w:hint="eastAsia"/>
          <w:sz w:val="32"/>
          <w:szCs w:val="32"/>
          <w:lang w:val="en-US"/>
        </w:rPr>
        <w:t>10</w:t>
      </w:r>
      <w:r w:rsidRPr="00C8779D">
        <w:rPr>
          <w:rFonts w:ascii="仿宋_GB2312" w:eastAsia="仿宋_GB2312" w:hint="eastAsia"/>
          <w:sz w:val="32"/>
          <w:szCs w:val="32"/>
        </w:rPr>
        <w:t>日期间登录</w:t>
      </w:r>
      <w:r w:rsidRPr="00C8779D">
        <w:rPr>
          <w:rFonts w:ascii="仿宋_GB2312" w:eastAsia="仿宋_GB2312" w:hint="eastAsia"/>
          <w:sz w:val="32"/>
          <w:szCs w:val="32"/>
          <w:lang w:val="en-US"/>
        </w:rPr>
        <w:t>活动网站进行网上报名、</w:t>
      </w:r>
      <w:r w:rsidRPr="00C8779D">
        <w:rPr>
          <w:rFonts w:ascii="仿宋_GB2312" w:eastAsia="仿宋_GB2312" w:hint="eastAsia"/>
          <w:sz w:val="32"/>
          <w:szCs w:val="32"/>
        </w:rPr>
        <w:t>上传推荐材料，压缩包中应包含：</w:t>
      </w:r>
    </w:p>
    <w:p w14:paraId="5C840A67" w14:textId="77777777" w:rsidR="00E11F55" w:rsidRPr="00C8779D" w:rsidRDefault="007116A0">
      <w:pPr>
        <w:pStyle w:val="11"/>
        <w:numPr>
          <w:ilvl w:val="0"/>
          <w:numId w:val="4"/>
        </w:numPr>
        <w:tabs>
          <w:tab w:val="left" w:pos="1622"/>
        </w:tabs>
        <w:spacing w:before="3"/>
        <w:ind w:hanging="800"/>
        <w:rPr>
          <w:rFonts w:ascii="仿宋_GB2312" w:eastAsia="仿宋_GB2312" w:hAnsi="仿宋"/>
          <w:sz w:val="32"/>
        </w:rPr>
      </w:pPr>
      <w:r w:rsidRPr="00C8779D">
        <w:rPr>
          <w:rFonts w:ascii="仿宋_GB2312" w:eastAsia="仿宋_GB2312" w:hAnsi="仿宋" w:hint="eastAsia"/>
          <w:sz w:val="32"/>
        </w:rPr>
        <w:t>要求提交的作品及相关材料；</w:t>
      </w:r>
    </w:p>
    <w:p w14:paraId="508FFE4A" w14:textId="77777777" w:rsidR="00E11F55" w:rsidRPr="00C8779D" w:rsidRDefault="007116A0">
      <w:pPr>
        <w:pStyle w:val="11"/>
        <w:numPr>
          <w:ilvl w:val="0"/>
          <w:numId w:val="4"/>
        </w:numPr>
        <w:tabs>
          <w:tab w:val="left" w:pos="1622"/>
        </w:tabs>
        <w:spacing w:before="10"/>
        <w:ind w:hanging="800"/>
        <w:rPr>
          <w:rFonts w:ascii="仿宋_GB2312" w:eastAsia="仿宋_GB2312" w:hAnsi="仿宋"/>
          <w:sz w:val="32"/>
        </w:rPr>
      </w:pPr>
      <w:r w:rsidRPr="00C8779D">
        <w:rPr>
          <w:rFonts w:ascii="仿宋_GB2312" w:eastAsia="仿宋_GB2312" w:hAnsi="仿宋" w:hint="eastAsia"/>
          <w:spacing w:val="-28"/>
          <w:sz w:val="32"/>
        </w:rPr>
        <w:t xml:space="preserve">附表 </w:t>
      </w:r>
      <w:r w:rsidRPr="00C8779D">
        <w:rPr>
          <w:rFonts w:ascii="仿宋_GB2312" w:eastAsia="仿宋_GB2312" w:hAnsi="仿宋" w:hint="eastAsia"/>
          <w:sz w:val="32"/>
        </w:rPr>
        <w:t>2</w:t>
      </w:r>
      <w:r w:rsidRPr="00C8779D">
        <w:rPr>
          <w:rFonts w:ascii="仿宋_GB2312" w:eastAsia="仿宋_GB2312" w:hAnsi="仿宋" w:hint="eastAsia"/>
          <w:spacing w:val="-21"/>
          <w:sz w:val="32"/>
        </w:rPr>
        <w:t>《</w:t>
      </w:r>
      <w:r w:rsidRPr="00C8779D">
        <w:rPr>
          <w:rFonts w:ascii="仿宋_GB2312" w:eastAsia="仿宋_GB2312" w:hAnsi="仿宋" w:hint="eastAsia"/>
          <w:spacing w:val="-18"/>
          <w:sz w:val="32"/>
        </w:rPr>
        <w:t>作品创作说明</w:t>
      </w:r>
      <w:r w:rsidRPr="00C8779D">
        <w:rPr>
          <w:rFonts w:ascii="仿宋_GB2312" w:eastAsia="仿宋_GB2312" w:hAnsi="仿宋" w:hint="eastAsia"/>
          <w:spacing w:val="-21"/>
          <w:sz w:val="32"/>
        </w:rPr>
        <w:t xml:space="preserve">》、附表 </w:t>
      </w:r>
      <w:r w:rsidRPr="00C8779D">
        <w:rPr>
          <w:rFonts w:ascii="仿宋_GB2312" w:eastAsia="仿宋_GB2312" w:hAnsi="仿宋" w:hint="eastAsia"/>
          <w:sz w:val="32"/>
        </w:rPr>
        <w:t>3</w:t>
      </w:r>
      <w:r w:rsidRPr="00C8779D">
        <w:rPr>
          <w:rFonts w:ascii="仿宋_GB2312" w:eastAsia="仿宋_GB2312" w:hAnsi="仿宋" w:hint="eastAsia"/>
          <w:spacing w:val="-18"/>
          <w:sz w:val="32"/>
        </w:rPr>
        <w:t>《</w:t>
      </w:r>
      <w:r w:rsidRPr="00C8779D">
        <w:rPr>
          <w:rFonts w:ascii="仿宋_GB2312" w:eastAsia="仿宋_GB2312" w:hAnsi="仿宋" w:hint="eastAsia"/>
          <w:spacing w:val="-21"/>
          <w:sz w:val="32"/>
        </w:rPr>
        <w:t>推荐作品登记表</w:t>
      </w:r>
      <w:r w:rsidRPr="00C8779D">
        <w:rPr>
          <w:rFonts w:ascii="仿宋_GB2312" w:eastAsia="仿宋_GB2312" w:hAnsi="仿宋" w:hint="eastAsia"/>
          <w:spacing w:val="-18"/>
          <w:sz w:val="32"/>
        </w:rPr>
        <w:t>》。</w:t>
      </w:r>
    </w:p>
    <w:p w14:paraId="3F1B33CD" w14:textId="77777777" w:rsidR="00E11F55" w:rsidRPr="00C8779D" w:rsidRDefault="007116A0" w:rsidP="005E28D6">
      <w:pPr>
        <w:pStyle w:val="11"/>
        <w:tabs>
          <w:tab w:val="left" w:pos="1622"/>
        </w:tabs>
        <w:spacing w:before="10"/>
        <w:ind w:left="821" w:firstLine="0"/>
        <w:rPr>
          <w:rFonts w:ascii="仿宋_GB2312" w:eastAsia="仿宋_GB2312" w:hAnsi="仿宋"/>
          <w:spacing w:val="-28"/>
          <w:sz w:val="32"/>
        </w:rPr>
      </w:pPr>
      <w:r w:rsidRPr="00C8779D">
        <w:rPr>
          <w:rFonts w:ascii="仿宋_GB2312" w:eastAsia="仿宋_GB2312" w:hAnsi="仿宋" w:hint="eastAsia"/>
          <w:spacing w:val="-28"/>
          <w:sz w:val="32"/>
        </w:rPr>
        <w:t>（3）作品命名规则：作者姓名+作品名称。</w:t>
      </w:r>
    </w:p>
    <w:p w14:paraId="119F0DED" w14:textId="77777777" w:rsidR="00E11F55" w:rsidRPr="00C8779D" w:rsidRDefault="007116A0" w:rsidP="00974F8C">
      <w:pPr>
        <w:pStyle w:val="11"/>
        <w:tabs>
          <w:tab w:val="left" w:pos="1143"/>
        </w:tabs>
        <w:spacing w:before="11"/>
        <w:ind w:left="0" w:firstLineChars="200" w:firstLine="628"/>
        <w:rPr>
          <w:rFonts w:ascii="仿宋_GB2312" w:eastAsia="仿宋_GB2312" w:hAnsi="仿宋"/>
          <w:sz w:val="32"/>
        </w:rPr>
      </w:pPr>
      <w:r w:rsidRPr="00C8779D">
        <w:rPr>
          <w:rFonts w:ascii="仿宋_GB2312" w:eastAsia="仿宋_GB2312" w:hAnsi="仿宋" w:hint="eastAsia"/>
          <w:spacing w:val="-1"/>
          <w:w w:val="99"/>
          <w:sz w:val="32"/>
        </w:rPr>
        <w:t>3.微视频</w:t>
      </w:r>
      <w:r w:rsidRPr="00C8779D">
        <w:rPr>
          <w:rFonts w:ascii="仿宋_GB2312" w:eastAsia="仿宋_GB2312" w:hAnsi="仿宋" w:hint="eastAsia"/>
          <w:spacing w:val="-161"/>
          <w:w w:val="99"/>
          <w:sz w:val="32"/>
        </w:rPr>
        <w:t>（</w:t>
      </w:r>
      <w:r w:rsidRPr="00C8779D">
        <w:rPr>
          <w:rFonts w:ascii="仿宋_GB2312" w:eastAsia="仿宋_GB2312" w:hAnsi="仿宋" w:hint="eastAsia"/>
          <w:spacing w:val="-1"/>
          <w:w w:val="99"/>
          <w:sz w:val="32"/>
        </w:rPr>
        <w:t>“和教育”专项</w:t>
      </w:r>
      <w:r w:rsidRPr="00C8779D">
        <w:rPr>
          <w:rFonts w:ascii="仿宋_GB2312" w:eastAsia="仿宋_GB2312" w:hAnsi="仿宋" w:hint="eastAsia"/>
          <w:spacing w:val="-3"/>
          <w:w w:val="99"/>
          <w:sz w:val="32"/>
        </w:rPr>
        <w:t>）</w:t>
      </w:r>
      <w:r w:rsidRPr="00C8779D">
        <w:rPr>
          <w:rFonts w:ascii="仿宋_GB2312" w:eastAsia="仿宋_GB2312" w:hAnsi="仿宋" w:hint="eastAsia"/>
          <w:w w:val="99"/>
          <w:sz w:val="32"/>
        </w:rPr>
        <w:t>的作品由学生</w:t>
      </w:r>
      <w:proofErr w:type="gramStart"/>
      <w:r w:rsidRPr="00C8779D">
        <w:rPr>
          <w:rFonts w:ascii="仿宋_GB2312" w:eastAsia="仿宋_GB2312" w:hAnsi="仿宋" w:hint="eastAsia"/>
          <w:w w:val="99"/>
          <w:sz w:val="32"/>
        </w:rPr>
        <w:t>自行于</w:t>
      </w:r>
      <w:proofErr w:type="gramEnd"/>
      <w:r w:rsidRPr="00C8779D">
        <w:rPr>
          <w:rFonts w:ascii="仿宋_GB2312" w:eastAsia="仿宋_GB2312" w:hAnsi="仿宋" w:hint="eastAsia"/>
          <w:spacing w:val="-76"/>
          <w:sz w:val="32"/>
        </w:rPr>
        <w:t xml:space="preserve"> </w:t>
      </w:r>
      <w:r w:rsidRPr="00C8779D">
        <w:rPr>
          <w:rFonts w:ascii="仿宋_GB2312" w:eastAsia="仿宋_GB2312" w:hAnsi="仿宋" w:hint="eastAsia"/>
          <w:spacing w:val="1"/>
          <w:w w:val="99"/>
          <w:sz w:val="32"/>
        </w:rPr>
        <w:t>202</w:t>
      </w:r>
      <w:r w:rsidRPr="00C8779D">
        <w:rPr>
          <w:rFonts w:ascii="仿宋_GB2312" w:eastAsia="仿宋_GB2312" w:hAnsi="仿宋" w:hint="eastAsia"/>
          <w:w w:val="99"/>
          <w:sz w:val="32"/>
        </w:rPr>
        <w:t>3</w:t>
      </w:r>
      <w:r w:rsidRPr="00C8779D">
        <w:rPr>
          <w:rFonts w:ascii="仿宋_GB2312" w:eastAsia="仿宋_GB2312" w:hAnsi="仿宋" w:hint="eastAsia"/>
          <w:spacing w:val="-80"/>
          <w:sz w:val="32"/>
        </w:rPr>
        <w:t xml:space="preserve"> </w:t>
      </w:r>
      <w:r w:rsidRPr="00C8779D">
        <w:rPr>
          <w:rFonts w:ascii="仿宋_GB2312" w:eastAsia="仿宋_GB2312" w:hAnsi="仿宋" w:hint="eastAsia"/>
          <w:w w:val="99"/>
          <w:sz w:val="32"/>
        </w:rPr>
        <w:t>年</w:t>
      </w:r>
      <w:r w:rsidRPr="00C8779D">
        <w:rPr>
          <w:rFonts w:ascii="仿宋_GB2312" w:eastAsia="仿宋_GB2312" w:hAnsi="仿宋" w:hint="eastAsia"/>
          <w:spacing w:val="-81"/>
          <w:sz w:val="32"/>
        </w:rPr>
        <w:t xml:space="preserve"> </w:t>
      </w:r>
      <w:r w:rsidRPr="00C8779D">
        <w:rPr>
          <w:rFonts w:ascii="仿宋_GB2312" w:eastAsia="仿宋_GB2312" w:hAnsi="仿宋" w:hint="eastAsia"/>
          <w:w w:val="99"/>
          <w:sz w:val="32"/>
        </w:rPr>
        <w:t>3</w:t>
      </w:r>
      <w:r w:rsidRPr="00C8779D">
        <w:rPr>
          <w:rFonts w:ascii="仿宋_GB2312" w:eastAsia="仿宋_GB2312" w:hAnsi="仿宋" w:hint="eastAsia"/>
          <w:spacing w:val="-80"/>
          <w:sz w:val="32"/>
        </w:rPr>
        <w:t xml:space="preserve"> </w:t>
      </w:r>
      <w:r w:rsidRPr="00C8779D">
        <w:rPr>
          <w:rFonts w:ascii="仿宋_GB2312" w:eastAsia="仿宋_GB2312" w:hAnsi="仿宋" w:hint="eastAsia"/>
          <w:w w:val="99"/>
          <w:sz w:val="32"/>
        </w:rPr>
        <w:t>月</w:t>
      </w:r>
      <w:r w:rsidRPr="00C8779D">
        <w:rPr>
          <w:rFonts w:ascii="仿宋_GB2312" w:eastAsia="仿宋_GB2312" w:hAnsi="仿宋" w:hint="eastAsia"/>
          <w:spacing w:val="-81"/>
          <w:sz w:val="32"/>
        </w:rPr>
        <w:t xml:space="preserve"> </w:t>
      </w:r>
      <w:r w:rsidRPr="00C8779D">
        <w:rPr>
          <w:rFonts w:ascii="仿宋_GB2312" w:eastAsia="仿宋_GB2312" w:hAnsi="仿宋" w:hint="eastAsia"/>
          <w:w w:val="99"/>
          <w:sz w:val="32"/>
        </w:rPr>
        <w:t>1</w:t>
      </w:r>
    </w:p>
    <w:p w14:paraId="1DE5F765" w14:textId="77777777" w:rsidR="00E11F55" w:rsidRPr="00C8779D" w:rsidRDefault="007116A0">
      <w:pPr>
        <w:pStyle w:val="a3"/>
        <w:spacing w:before="10"/>
        <w:jc w:val="both"/>
        <w:rPr>
          <w:rFonts w:ascii="仿宋_GB2312" w:eastAsia="仿宋_GB2312" w:hAnsi="仿宋"/>
        </w:rPr>
      </w:pPr>
      <w:r w:rsidRPr="00C8779D">
        <w:rPr>
          <w:rFonts w:ascii="仿宋_GB2312" w:eastAsia="仿宋_GB2312" w:hAnsi="仿宋" w:hint="eastAsia"/>
          <w:w w:val="99"/>
        </w:rPr>
        <w:t>日至</w:t>
      </w:r>
      <w:r w:rsidRPr="00C8779D">
        <w:rPr>
          <w:rFonts w:ascii="仿宋_GB2312" w:eastAsia="仿宋_GB2312" w:hAnsi="仿宋" w:hint="eastAsia"/>
          <w:spacing w:val="-81"/>
        </w:rPr>
        <w:t xml:space="preserve"> </w:t>
      </w:r>
      <w:r w:rsidRPr="00C8779D">
        <w:rPr>
          <w:rFonts w:ascii="仿宋_GB2312" w:eastAsia="仿宋_GB2312" w:hAnsi="仿宋" w:hint="eastAsia"/>
          <w:w w:val="99"/>
        </w:rPr>
        <w:t>3</w:t>
      </w:r>
      <w:r w:rsidRPr="00C8779D">
        <w:rPr>
          <w:rFonts w:ascii="仿宋_GB2312" w:eastAsia="仿宋_GB2312" w:hAnsi="仿宋" w:hint="eastAsia"/>
          <w:spacing w:val="-78"/>
        </w:rPr>
        <w:t xml:space="preserve"> </w:t>
      </w:r>
      <w:r w:rsidRPr="00C8779D">
        <w:rPr>
          <w:rFonts w:ascii="仿宋_GB2312" w:eastAsia="仿宋_GB2312" w:hAnsi="仿宋" w:hint="eastAsia"/>
          <w:w w:val="99"/>
        </w:rPr>
        <w:t>月</w:t>
      </w:r>
      <w:r w:rsidRPr="00C8779D">
        <w:rPr>
          <w:rFonts w:ascii="仿宋_GB2312" w:eastAsia="仿宋_GB2312" w:hAnsi="仿宋" w:hint="eastAsia"/>
          <w:spacing w:val="-81"/>
        </w:rPr>
        <w:t xml:space="preserve"> </w:t>
      </w:r>
      <w:r w:rsidRPr="00C8779D">
        <w:rPr>
          <w:rFonts w:ascii="仿宋_GB2312" w:eastAsia="仿宋_GB2312" w:hAnsi="仿宋" w:hint="eastAsia"/>
          <w:spacing w:val="1"/>
          <w:w w:val="99"/>
        </w:rPr>
        <w:t>2</w:t>
      </w:r>
      <w:r w:rsidRPr="00C8779D">
        <w:rPr>
          <w:rFonts w:ascii="仿宋_GB2312" w:eastAsia="仿宋_GB2312" w:hAnsi="仿宋" w:hint="eastAsia"/>
          <w:w w:val="99"/>
        </w:rPr>
        <w:t>0</w:t>
      </w:r>
      <w:r w:rsidRPr="00C8779D">
        <w:rPr>
          <w:rFonts w:ascii="仿宋_GB2312" w:eastAsia="仿宋_GB2312" w:hAnsi="仿宋" w:hint="eastAsia"/>
          <w:spacing w:val="-80"/>
        </w:rPr>
        <w:t xml:space="preserve"> </w:t>
      </w:r>
      <w:r w:rsidRPr="00C8779D">
        <w:rPr>
          <w:rFonts w:ascii="仿宋_GB2312" w:eastAsia="仿宋_GB2312" w:hAnsi="仿宋" w:hint="eastAsia"/>
          <w:spacing w:val="-14"/>
          <w:w w:val="99"/>
        </w:rPr>
        <w:t>日期间通过活动网站</w:t>
      </w:r>
      <w:r w:rsidRPr="00C8779D">
        <w:rPr>
          <w:rFonts w:ascii="仿宋_GB2312" w:eastAsia="仿宋_GB2312" w:hAnsi="仿宋" w:hint="eastAsia"/>
          <w:spacing w:val="3"/>
          <w:w w:val="99"/>
        </w:rPr>
        <w:t>（</w:t>
      </w:r>
      <w:r w:rsidRPr="00C8779D">
        <w:rPr>
          <w:rFonts w:ascii="仿宋_GB2312" w:eastAsia="仿宋_GB2312" w:hAnsi="仿宋" w:hint="eastAsia"/>
          <w:w w:val="99"/>
        </w:rPr>
        <w:t>hd.</w:t>
      </w:r>
      <w:r w:rsidRPr="00C8779D">
        <w:rPr>
          <w:rFonts w:ascii="仿宋_GB2312" w:eastAsia="仿宋_GB2312" w:hAnsi="仿宋" w:hint="eastAsia"/>
          <w:spacing w:val="-2"/>
          <w:w w:val="99"/>
        </w:rPr>
        <w:t>n</w:t>
      </w:r>
      <w:r w:rsidRPr="00C8779D">
        <w:rPr>
          <w:rFonts w:ascii="仿宋_GB2312" w:eastAsia="仿宋_GB2312" w:hAnsi="仿宋" w:hint="eastAsia"/>
          <w:w w:val="99"/>
        </w:rPr>
        <w:t>ce</w:t>
      </w:r>
      <w:r w:rsidRPr="00C8779D">
        <w:rPr>
          <w:rFonts w:ascii="仿宋_GB2312" w:eastAsia="仿宋_GB2312" w:hAnsi="仿宋" w:hint="eastAsia"/>
          <w:spacing w:val="-2"/>
          <w:w w:val="99"/>
        </w:rPr>
        <w:t>t</w:t>
      </w:r>
      <w:r w:rsidRPr="00C8779D">
        <w:rPr>
          <w:rFonts w:ascii="仿宋_GB2312" w:eastAsia="仿宋_GB2312" w:hAnsi="仿宋" w:hint="eastAsia"/>
          <w:w w:val="99"/>
        </w:rPr>
        <w:t>.e</w:t>
      </w:r>
      <w:r w:rsidRPr="00C8779D">
        <w:rPr>
          <w:rFonts w:ascii="仿宋_GB2312" w:eastAsia="仿宋_GB2312" w:hAnsi="仿宋" w:hint="eastAsia"/>
          <w:spacing w:val="-2"/>
          <w:w w:val="99"/>
        </w:rPr>
        <w:t>d</w:t>
      </w:r>
      <w:r w:rsidRPr="00C8779D">
        <w:rPr>
          <w:rFonts w:ascii="仿宋_GB2312" w:eastAsia="仿宋_GB2312" w:hAnsi="仿宋" w:hint="eastAsia"/>
          <w:w w:val="99"/>
        </w:rPr>
        <w:t>u.</w:t>
      </w:r>
      <w:r w:rsidRPr="00C8779D">
        <w:rPr>
          <w:rFonts w:ascii="仿宋_GB2312" w:eastAsia="仿宋_GB2312" w:hAnsi="仿宋" w:hint="eastAsia"/>
          <w:spacing w:val="-2"/>
          <w:w w:val="99"/>
        </w:rPr>
        <w:t>c</w:t>
      </w:r>
      <w:r w:rsidRPr="00C8779D">
        <w:rPr>
          <w:rFonts w:ascii="仿宋_GB2312" w:eastAsia="仿宋_GB2312" w:hAnsi="仿宋" w:hint="eastAsia"/>
          <w:spacing w:val="4"/>
          <w:w w:val="99"/>
        </w:rPr>
        <w:t>n</w:t>
      </w:r>
      <w:r w:rsidRPr="00C8779D">
        <w:rPr>
          <w:rFonts w:ascii="仿宋_GB2312" w:eastAsia="仿宋_GB2312" w:hAnsi="仿宋" w:hint="eastAsia"/>
          <w:spacing w:val="-125"/>
          <w:w w:val="99"/>
        </w:rPr>
        <w:t>）</w:t>
      </w:r>
      <w:r w:rsidRPr="00C8779D">
        <w:rPr>
          <w:rFonts w:ascii="仿宋_GB2312" w:eastAsia="仿宋_GB2312" w:hAnsi="仿宋" w:hint="eastAsia"/>
          <w:w w:val="99"/>
        </w:rPr>
        <w:t>进行作品上传。</w:t>
      </w:r>
    </w:p>
    <w:p w14:paraId="1A509D4F" w14:textId="77777777" w:rsidR="00E11F55" w:rsidRPr="00C8779D" w:rsidRDefault="007116A0">
      <w:pPr>
        <w:pStyle w:val="a3"/>
        <w:spacing w:before="10"/>
        <w:jc w:val="both"/>
        <w:rPr>
          <w:rFonts w:ascii="仿宋_GB2312" w:eastAsia="仿宋_GB2312" w:hAnsi="仿宋"/>
        </w:rPr>
      </w:pPr>
      <w:r w:rsidRPr="00C8779D">
        <w:rPr>
          <w:rFonts w:ascii="仿宋_GB2312" w:eastAsia="仿宋_GB2312" w:hAnsi="仿宋" w:hint="eastAsia"/>
          <w:spacing w:val="-12"/>
        </w:rPr>
        <w:t xml:space="preserve">小学、初中组每件作品限报 </w:t>
      </w:r>
      <w:r w:rsidRPr="00C8779D">
        <w:rPr>
          <w:rFonts w:ascii="仿宋_GB2312" w:eastAsia="仿宋_GB2312" w:hAnsi="仿宋" w:hint="eastAsia"/>
        </w:rPr>
        <w:t>1-2</w:t>
      </w:r>
      <w:r w:rsidRPr="00C8779D">
        <w:rPr>
          <w:rFonts w:ascii="仿宋_GB2312" w:eastAsia="仿宋_GB2312" w:hAnsi="仿宋" w:hint="eastAsia"/>
          <w:spacing w:val="-17"/>
        </w:rPr>
        <w:t xml:space="preserve"> 名作者，高中组</w:t>
      </w:r>
      <w:r w:rsidRPr="00C8779D">
        <w:rPr>
          <w:rFonts w:ascii="仿宋_GB2312" w:eastAsia="仿宋_GB2312" w:hAnsi="仿宋" w:hint="eastAsia"/>
        </w:rPr>
        <w:t>（含中职</w:t>
      </w:r>
      <w:r w:rsidRPr="00C8779D">
        <w:rPr>
          <w:rFonts w:ascii="仿宋_GB2312" w:eastAsia="仿宋_GB2312" w:hAnsi="仿宋" w:hint="eastAsia"/>
          <w:spacing w:val="-22"/>
        </w:rPr>
        <w:t>）</w:t>
      </w:r>
      <w:r w:rsidRPr="00C8779D">
        <w:rPr>
          <w:rFonts w:ascii="仿宋_GB2312" w:eastAsia="仿宋_GB2312" w:hAnsi="仿宋" w:hint="eastAsia"/>
          <w:spacing w:val="-27"/>
        </w:rPr>
        <w:t xml:space="preserve">限报 </w:t>
      </w:r>
      <w:r w:rsidRPr="00C8779D">
        <w:rPr>
          <w:rFonts w:ascii="仿宋_GB2312" w:eastAsia="仿宋_GB2312" w:hAnsi="仿宋" w:hint="eastAsia"/>
        </w:rPr>
        <w:t>1</w:t>
      </w:r>
      <w:r w:rsidRPr="00C8779D">
        <w:rPr>
          <w:rFonts w:ascii="仿宋_GB2312" w:eastAsia="仿宋_GB2312" w:hAnsi="仿宋" w:hint="eastAsia"/>
          <w:spacing w:val="-42"/>
        </w:rPr>
        <w:t xml:space="preserve"> 名</w:t>
      </w:r>
    </w:p>
    <w:p w14:paraId="21AF9B58" w14:textId="77777777" w:rsidR="00E11F55" w:rsidRPr="00C8779D" w:rsidRDefault="007116A0">
      <w:pPr>
        <w:pStyle w:val="a3"/>
        <w:spacing w:before="10"/>
        <w:jc w:val="both"/>
        <w:rPr>
          <w:rFonts w:ascii="仿宋_GB2312" w:eastAsia="仿宋_GB2312" w:hAnsi="仿宋"/>
        </w:rPr>
      </w:pPr>
      <w:r w:rsidRPr="00C8779D">
        <w:rPr>
          <w:rFonts w:ascii="仿宋_GB2312" w:eastAsia="仿宋_GB2312" w:hAnsi="仿宋" w:hint="eastAsia"/>
          <w:spacing w:val="-28"/>
        </w:rPr>
        <w:lastRenderedPageBreak/>
        <w:t xml:space="preserve">作者。每名学生限报 </w:t>
      </w:r>
      <w:r w:rsidRPr="00C8779D">
        <w:rPr>
          <w:rFonts w:ascii="仿宋_GB2312" w:eastAsia="仿宋_GB2312" w:hAnsi="仿宋" w:hint="eastAsia"/>
        </w:rPr>
        <w:t>1</w:t>
      </w:r>
      <w:r w:rsidRPr="00C8779D">
        <w:rPr>
          <w:rFonts w:ascii="仿宋_GB2312" w:eastAsia="仿宋_GB2312" w:hAnsi="仿宋" w:hint="eastAsia"/>
          <w:spacing w:val="-34"/>
        </w:rPr>
        <w:t xml:space="preserve"> 件作品，每件作品限由 </w:t>
      </w:r>
      <w:r w:rsidRPr="00C8779D">
        <w:rPr>
          <w:rFonts w:ascii="仿宋_GB2312" w:eastAsia="仿宋_GB2312" w:hAnsi="仿宋" w:hint="eastAsia"/>
        </w:rPr>
        <w:t>1</w:t>
      </w:r>
      <w:r w:rsidRPr="00C8779D">
        <w:rPr>
          <w:rFonts w:ascii="仿宋_GB2312" w:eastAsia="仿宋_GB2312" w:hAnsi="仿宋" w:hint="eastAsia"/>
          <w:spacing w:val="-12"/>
        </w:rPr>
        <w:t xml:space="preserve"> </w:t>
      </w:r>
      <w:proofErr w:type="gramStart"/>
      <w:r w:rsidRPr="00C8779D">
        <w:rPr>
          <w:rFonts w:ascii="仿宋_GB2312" w:eastAsia="仿宋_GB2312" w:hAnsi="仿宋" w:hint="eastAsia"/>
          <w:spacing w:val="-12"/>
        </w:rPr>
        <w:t>名指导</w:t>
      </w:r>
      <w:proofErr w:type="gramEnd"/>
      <w:r w:rsidRPr="00C8779D">
        <w:rPr>
          <w:rFonts w:ascii="仿宋_GB2312" w:eastAsia="仿宋_GB2312" w:hAnsi="仿宋" w:hint="eastAsia"/>
          <w:spacing w:val="-12"/>
        </w:rPr>
        <w:t>教师指导完成。</w:t>
      </w:r>
    </w:p>
    <w:p w14:paraId="68E748EC" w14:textId="77777777" w:rsidR="00E11F55" w:rsidRPr="00C8779D" w:rsidRDefault="007116A0">
      <w:pPr>
        <w:pStyle w:val="a3"/>
        <w:spacing w:before="10" w:line="244" w:lineRule="auto"/>
        <w:ind w:right="432"/>
        <w:jc w:val="both"/>
        <w:rPr>
          <w:rFonts w:ascii="仿宋_GB2312" w:eastAsia="仿宋_GB2312" w:hAnsi="仿宋"/>
        </w:rPr>
      </w:pPr>
      <w:r w:rsidRPr="00C8779D">
        <w:rPr>
          <w:rFonts w:ascii="仿宋_GB2312" w:eastAsia="仿宋_GB2312" w:hAnsi="仿宋" w:hint="eastAsia"/>
          <w:spacing w:val="-4"/>
        </w:rPr>
        <w:t>学生报送截止后，由省馆</w:t>
      </w:r>
      <w:r w:rsidRPr="00C8779D">
        <w:rPr>
          <w:rFonts w:ascii="仿宋_GB2312" w:eastAsia="仿宋_GB2312" w:hAnsi="仿宋" w:hint="eastAsia"/>
          <w:spacing w:val="-11"/>
        </w:rPr>
        <w:t>组织完成作品</w:t>
      </w:r>
      <w:r w:rsidRPr="00C8779D">
        <w:rPr>
          <w:rFonts w:ascii="仿宋_GB2312" w:eastAsia="仿宋_GB2312" w:hAnsi="仿宋" w:hint="eastAsia"/>
        </w:rPr>
        <w:t>评审和推荐。</w:t>
      </w:r>
    </w:p>
    <w:p w14:paraId="0BE56A4B"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（四）评审</w:t>
      </w:r>
    </w:p>
    <w:p w14:paraId="7B2B6994" w14:textId="77777777" w:rsidR="00E11F55" w:rsidRPr="00C8779D" w:rsidRDefault="007116A0">
      <w:pPr>
        <w:pStyle w:val="a3"/>
        <w:spacing w:before="10" w:line="244" w:lineRule="auto"/>
        <w:ind w:right="432" w:firstLineChars="200" w:firstLine="640"/>
        <w:jc w:val="both"/>
        <w:rPr>
          <w:rFonts w:ascii="仿宋_GB2312" w:eastAsia="仿宋_GB2312" w:hAnsi="仿宋"/>
        </w:rPr>
      </w:pPr>
      <w:r w:rsidRPr="00C8779D">
        <w:rPr>
          <w:rFonts w:ascii="仿宋_GB2312" w:eastAsia="仿宋_GB2312" w:hint="eastAsia"/>
          <w:lang w:val="en-US"/>
        </w:rPr>
        <w:t>评审分两轮进行。省馆将于</w:t>
      </w:r>
      <w:r w:rsidRPr="00C8779D">
        <w:rPr>
          <w:rFonts w:ascii="仿宋_GB2312" w:eastAsia="仿宋_GB2312" w:hint="eastAsia"/>
        </w:rPr>
        <w:t>202</w:t>
      </w:r>
      <w:r w:rsidRPr="00C8779D">
        <w:rPr>
          <w:rFonts w:ascii="仿宋_GB2312" w:eastAsia="仿宋_GB2312" w:hint="eastAsia"/>
          <w:lang w:val="en-US"/>
        </w:rPr>
        <w:t>3</w:t>
      </w:r>
      <w:r w:rsidRPr="00C8779D">
        <w:rPr>
          <w:rFonts w:ascii="仿宋_GB2312" w:eastAsia="仿宋_GB2312" w:hint="eastAsia"/>
        </w:rPr>
        <w:t>年</w:t>
      </w:r>
      <w:r w:rsidRPr="00C8779D">
        <w:rPr>
          <w:rFonts w:ascii="仿宋_GB2312" w:eastAsia="仿宋_GB2312" w:hint="eastAsia"/>
          <w:lang w:val="en-US"/>
        </w:rPr>
        <w:t>4月中旬至4月下旬，对市州、省直学校上传的作品</w:t>
      </w:r>
      <w:proofErr w:type="gramStart"/>
      <w:r w:rsidRPr="00C8779D">
        <w:rPr>
          <w:rFonts w:ascii="仿宋_GB2312" w:eastAsia="仿宋_GB2312" w:hint="eastAsia"/>
          <w:lang w:val="en-US"/>
        </w:rPr>
        <w:t>组织线</w:t>
      </w:r>
      <w:proofErr w:type="gramEnd"/>
      <w:r w:rsidRPr="00C8779D">
        <w:rPr>
          <w:rFonts w:ascii="仿宋_GB2312" w:eastAsia="仿宋_GB2312" w:hint="eastAsia"/>
          <w:lang w:val="en-US"/>
        </w:rPr>
        <w:t>上初评。初评结果按成绩排序，对排序靠前的优秀作品再组织线下现场复评（现场交流展示），复评比例为上传作品总数量的15%（单一项目复评作品数量下限为10件）。复评时学生将面对评委介绍自己的作品并进行现场答辩，复评地点及时间另行通知。</w:t>
      </w:r>
    </w:p>
    <w:p w14:paraId="4B7E44A8"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t>五、计算思维类有关要求</w:t>
      </w:r>
    </w:p>
    <w:p w14:paraId="461CBE77" w14:textId="77777777" w:rsidR="00E11F55" w:rsidRPr="00C8779D" w:rsidRDefault="007116A0">
      <w:pPr>
        <w:pStyle w:val="a3"/>
        <w:spacing w:before="30"/>
        <w:ind w:left="821"/>
        <w:rPr>
          <w:rFonts w:ascii="仿宋_GB2312" w:eastAsia="仿宋_GB2312" w:hAnsi="仿宋"/>
        </w:rPr>
      </w:pPr>
      <w:r w:rsidRPr="00C8779D">
        <w:rPr>
          <w:rFonts w:ascii="仿宋_GB2312" w:eastAsia="仿宋_GB2312" w:hAnsi="仿宋" w:hint="eastAsia"/>
          <w:spacing w:val="-9"/>
        </w:rPr>
        <w:t>计算思维类是使用常用程序设计语言</w:t>
      </w:r>
      <w:r w:rsidRPr="00C8779D">
        <w:rPr>
          <w:rFonts w:ascii="仿宋_GB2312" w:eastAsia="仿宋_GB2312" w:hAnsi="仿宋" w:hint="eastAsia"/>
        </w:rPr>
        <w:t>（C/C++</w:t>
      </w:r>
      <w:r w:rsidRPr="00C8779D">
        <w:rPr>
          <w:rFonts w:ascii="仿宋_GB2312" w:eastAsia="仿宋_GB2312" w:hAnsi="仿宋" w:hint="eastAsia"/>
          <w:spacing w:val="-142"/>
        </w:rPr>
        <w:t>、</w:t>
      </w:r>
      <w:r w:rsidRPr="00C8779D">
        <w:rPr>
          <w:rFonts w:ascii="仿宋_GB2312" w:eastAsia="仿宋_GB2312" w:hAnsi="仿宋" w:hint="eastAsia"/>
        </w:rPr>
        <w:t>C#</w:t>
      </w:r>
      <w:r w:rsidRPr="00C8779D">
        <w:rPr>
          <w:rFonts w:ascii="仿宋_GB2312" w:eastAsia="仿宋_GB2312" w:hAnsi="仿宋" w:hint="eastAsia"/>
          <w:spacing w:val="-142"/>
        </w:rPr>
        <w:t>、</w:t>
      </w:r>
      <w:r w:rsidRPr="00C8779D">
        <w:rPr>
          <w:rFonts w:ascii="仿宋_GB2312" w:eastAsia="仿宋_GB2312" w:hAnsi="仿宋" w:hint="eastAsia"/>
        </w:rPr>
        <w:t>Java</w:t>
      </w:r>
      <w:r w:rsidRPr="00C8779D">
        <w:rPr>
          <w:rFonts w:ascii="仿宋_GB2312" w:eastAsia="仿宋_GB2312" w:hAnsi="仿宋" w:hint="eastAsia"/>
          <w:spacing w:val="-142"/>
        </w:rPr>
        <w:t>、</w:t>
      </w:r>
      <w:r w:rsidRPr="00C8779D">
        <w:rPr>
          <w:rFonts w:ascii="仿宋_GB2312" w:eastAsia="仿宋_GB2312" w:hAnsi="仿宋" w:hint="eastAsia"/>
        </w:rPr>
        <w:t>Python、</w:t>
      </w:r>
    </w:p>
    <w:p w14:paraId="57C3C87A" w14:textId="77777777" w:rsidR="00E11F55" w:rsidRPr="00C8779D" w:rsidRDefault="007116A0">
      <w:pPr>
        <w:pStyle w:val="a3"/>
        <w:spacing w:before="10" w:line="244" w:lineRule="auto"/>
        <w:ind w:right="432"/>
        <w:jc w:val="both"/>
        <w:rPr>
          <w:rFonts w:ascii="仿宋_GB2312" w:eastAsia="仿宋_GB2312" w:hAnsi="仿宋"/>
        </w:rPr>
      </w:pPr>
      <w:r w:rsidRPr="00C8779D">
        <w:rPr>
          <w:rFonts w:ascii="仿宋_GB2312" w:eastAsia="仿宋_GB2312" w:hAnsi="仿宋" w:hint="eastAsia"/>
        </w:rPr>
        <w:t>PHP</w:t>
      </w:r>
      <w:r w:rsidRPr="00C8779D">
        <w:rPr>
          <w:rFonts w:ascii="仿宋_GB2312" w:eastAsia="仿宋_GB2312" w:hAnsi="仿宋" w:hint="eastAsia"/>
          <w:spacing w:val="-43"/>
        </w:rPr>
        <w:t xml:space="preserve"> 等</w:t>
      </w:r>
      <w:r w:rsidRPr="00C8779D">
        <w:rPr>
          <w:rFonts w:ascii="仿宋_GB2312" w:eastAsia="仿宋_GB2312" w:hAnsi="仿宋" w:hint="eastAsia"/>
          <w:spacing w:val="-161"/>
        </w:rPr>
        <w:t>）</w:t>
      </w:r>
      <w:r w:rsidRPr="00C8779D">
        <w:rPr>
          <w:rFonts w:ascii="仿宋_GB2312" w:eastAsia="仿宋_GB2312" w:hAnsi="仿宋" w:hint="eastAsia"/>
          <w:spacing w:val="-14"/>
        </w:rPr>
        <w:t>、图形化编程工具等创作完成软件作品，实现某些特定功能或</w:t>
      </w:r>
      <w:r w:rsidRPr="00C8779D">
        <w:rPr>
          <w:rFonts w:ascii="仿宋_GB2312" w:eastAsia="仿宋_GB2312" w:hAnsi="仿宋" w:hint="eastAsia"/>
          <w:spacing w:val="-9"/>
        </w:rPr>
        <w:t>解决某种需求。软件作品可以是运行在单台计算机的软件、面向互联</w:t>
      </w:r>
      <w:r w:rsidRPr="00C8779D">
        <w:rPr>
          <w:rFonts w:ascii="仿宋_GB2312" w:eastAsia="仿宋_GB2312" w:hAnsi="仿宋" w:hint="eastAsia"/>
          <w:spacing w:val="5"/>
        </w:rPr>
        <w:t>网的应用服务、面向移动互联网的</w:t>
      </w:r>
      <w:r w:rsidRPr="00C8779D">
        <w:rPr>
          <w:rFonts w:ascii="仿宋_GB2312" w:eastAsia="仿宋_GB2312" w:hAnsi="仿宋" w:hint="eastAsia"/>
        </w:rPr>
        <w:t>APP</w:t>
      </w:r>
      <w:r w:rsidRPr="00C8779D">
        <w:rPr>
          <w:rFonts w:ascii="仿宋_GB2312" w:eastAsia="仿宋_GB2312" w:hAnsi="仿宋" w:hint="eastAsia"/>
          <w:spacing w:val="-17"/>
        </w:rPr>
        <w:t xml:space="preserve"> 应用等。</w:t>
      </w:r>
    </w:p>
    <w:p w14:paraId="617082B4" w14:textId="77777777" w:rsidR="0073260D" w:rsidRPr="00C8779D" w:rsidRDefault="0073260D" w:rsidP="0073260D">
      <w:pPr>
        <w:pStyle w:val="1"/>
        <w:spacing w:line="486" w:lineRule="exact"/>
        <w:rPr>
          <w:rFonts w:ascii="楷体" w:eastAsia="楷体" w:hAnsi="楷体"/>
        </w:rPr>
      </w:pPr>
      <w:r w:rsidRPr="00C8779D">
        <w:rPr>
          <w:rFonts w:ascii="楷体" w:eastAsia="楷体" w:hAnsi="楷体" w:hint="eastAsia"/>
        </w:rPr>
        <w:t>（一）项目设置</w:t>
      </w:r>
    </w:p>
    <w:tbl>
      <w:tblPr>
        <w:tblpPr w:leftFromText="180" w:rightFromText="180" w:vertAnchor="text" w:horzAnchor="margin" w:tblpXSpec="center" w:tblpY="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547"/>
        <w:gridCol w:w="1843"/>
        <w:gridCol w:w="2410"/>
        <w:gridCol w:w="2552"/>
      </w:tblGrid>
      <w:tr w:rsidR="002006E7" w:rsidRPr="00C8779D" w14:paraId="0BC99150" w14:textId="77777777" w:rsidTr="00647048">
        <w:trPr>
          <w:trHeight w:val="460"/>
        </w:trPr>
        <w:tc>
          <w:tcPr>
            <w:tcW w:w="2547" w:type="dxa"/>
          </w:tcPr>
          <w:p w14:paraId="34532B94" w14:textId="77777777" w:rsidR="0073260D" w:rsidRPr="00C8779D" w:rsidRDefault="0073260D" w:rsidP="00647048">
            <w:pPr>
              <w:pStyle w:val="TableParagraph"/>
              <w:spacing w:before="77"/>
              <w:ind w:left="107"/>
              <w:rPr>
                <w:sz w:val="28"/>
              </w:rPr>
            </w:pPr>
            <w:r w:rsidRPr="00C8779D">
              <w:rPr>
                <w:sz w:val="28"/>
              </w:rPr>
              <w:t>项目名称</w:t>
            </w:r>
          </w:p>
        </w:tc>
        <w:tc>
          <w:tcPr>
            <w:tcW w:w="1843" w:type="dxa"/>
          </w:tcPr>
          <w:p w14:paraId="75BB8DBA" w14:textId="77777777" w:rsidR="0073260D" w:rsidRPr="00C8779D" w:rsidRDefault="0073260D" w:rsidP="00647048">
            <w:pPr>
              <w:pStyle w:val="TableParagraph"/>
              <w:spacing w:before="77"/>
              <w:ind w:left="484" w:right="468"/>
              <w:jc w:val="center"/>
              <w:rPr>
                <w:sz w:val="28"/>
              </w:rPr>
            </w:pPr>
            <w:r w:rsidRPr="00C8779D">
              <w:rPr>
                <w:sz w:val="28"/>
              </w:rPr>
              <w:t>小学组</w:t>
            </w:r>
          </w:p>
        </w:tc>
        <w:tc>
          <w:tcPr>
            <w:tcW w:w="2410" w:type="dxa"/>
          </w:tcPr>
          <w:p w14:paraId="373904EB" w14:textId="77777777" w:rsidR="0073260D" w:rsidRPr="00C8779D" w:rsidRDefault="0073260D" w:rsidP="00647048">
            <w:pPr>
              <w:pStyle w:val="TableParagraph"/>
              <w:spacing w:before="77"/>
              <w:ind w:left="766" w:right="754"/>
              <w:jc w:val="center"/>
              <w:rPr>
                <w:sz w:val="28"/>
              </w:rPr>
            </w:pPr>
            <w:r w:rsidRPr="00C8779D">
              <w:rPr>
                <w:sz w:val="28"/>
              </w:rPr>
              <w:t>初中组</w:t>
            </w:r>
          </w:p>
        </w:tc>
        <w:tc>
          <w:tcPr>
            <w:tcW w:w="2552" w:type="dxa"/>
          </w:tcPr>
          <w:p w14:paraId="217E77E0" w14:textId="77777777" w:rsidR="0073260D" w:rsidRPr="00C8779D" w:rsidRDefault="0073260D" w:rsidP="00647048">
            <w:pPr>
              <w:pStyle w:val="TableParagraph"/>
              <w:spacing w:before="77"/>
              <w:ind w:left="136" w:right="125"/>
              <w:jc w:val="center"/>
              <w:rPr>
                <w:sz w:val="28"/>
              </w:rPr>
            </w:pPr>
            <w:r w:rsidRPr="00C8779D">
              <w:rPr>
                <w:sz w:val="28"/>
              </w:rPr>
              <w:t>高中组（含中职）</w:t>
            </w:r>
          </w:p>
        </w:tc>
      </w:tr>
      <w:tr w:rsidR="002006E7" w:rsidRPr="00C8779D" w14:paraId="660A4F06" w14:textId="77777777" w:rsidTr="00647048">
        <w:trPr>
          <w:trHeight w:val="457"/>
        </w:trPr>
        <w:tc>
          <w:tcPr>
            <w:tcW w:w="2547" w:type="dxa"/>
          </w:tcPr>
          <w:p w14:paraId="4ED861BC" w14:textId="77777777" w:rsidR="0073260D" w:rsidRPr="00C8779D" w:rsidRDefault="0073260D" w:rsidP="00647048">
            <w:pPr>
              <w:pStyle w:val="TableParagraph"/>
              <w:spacing w:before="75"/>
              <w:ind w:left="107"/>
              <w:rPr>
                <w:sz w:val="28"/>
              </w:rPr>
            </w:pPr>
            <w:r w:rsidRPr="00C8779D">
              <w:rPr>
                <w:sz w:val="28"/>
              </w:rPr>
              <w:t>创新开发</w:t>
            </w:r>
          </w:p>
        </w:tc>
        <w:tc>
          <w:tcPr>
            <w:tcW w:w="1843" w:type="dxa"/>
          </w:tcPr>
          <w:p w14:paraId="5E2A4190" w14:textId="77777777" w:rsidR="0073260D" w:rsidRPr="00C8779D" w:rsidRDefault="0073260D" w:rsidP="00647048">
            <w:pPr>
              <w:pStyle w:val="TableParagraph"/>
              <w:rPr>
                <w:rFonts w:ascii="Times New Roman"/>
                <w:sz w:val="30"/>
              </w:rPr>
            </w:pPr>
          </w:p>
        </w:tc>
        <w:tc>
          <w:tcPr>
            <w:tcW w:w="2410" w:type="dxa"/>
          </w:tcPr>
          <w:p w14:paraId="16220A1B" w14:textId="77777777" w:rsidR="0073260D" w:rsidRPr="00C8779D" w:rsidRDefault="0073260D" w:rsidP="00647048">
            <w:pPr>
              <w:pStyle w:val="TableParagraph"/>
              <w:rPr>
                <w:rFonts w:ascii="Times New Roman"/>
                <w:sz w:val="30"/>
              </w:rPr>
            </w:pPr>
          </w:p>
        </w:tc>
        <w:tc>
          <w:tcPr>
            <w:tcW w:w="2552" w:type="dxa"/>
          </w:tcPr>
          <w:p w14:paraId="32EA6AA7" w14:textId="77777777" w:rsidR="0073260D" w:rsidRPr="00C8779D" w:rsidRDefault="0073260D" w:rsidP="00647048">
            <w:pPr>
              <w:pStyle w:val="TableParagraph"/>
              <w:spacing w:before="75"/>
              <w:ind w:left="10"/>
              <w:jc w:val="center"/>
              <w:rPr>
                <w:sz w:val="28"/>
              </w:rPr>
            </w:pPr>
            <w:r w:rsidRPr="00C8779D">
              <w:rPr>
                <w:sz w:val="28"/>
              </w:rPr>
              <w:t>●</w:t>
            </w:r>
          </w:p>
        </w:tc>
      </w:tr>
      <w:tr w:rsidR="002006E7" w:rsidRPr="00C8779D" w14:paraId="63D0ABAE" w14:textId="77777777" w:rsidTr="00647048">
        <w:trPr>
          <w:trHeight w:val="460"/>
        </w:trPr>
        <w:tc>
          <w:tcPr>
            <w:tcW w:w="2547" w:type="dxa"/>
          </w:tcPr>
          <w:p w14:paraId="34868886" w14:textId="77777777" w:rsidR="0073260D" w:rsidRPr="00C8779D" w:rsidRDefault="0073260D" w:rsidP="00647048">
            <w:pPr>
              <w:pStyle w:val="TableParagraph"/>
              <w:spacing w:before="77"/>
              <w:ind w:left="107"/>
              <w:rPr>
                <w:sz w:val="28"/>
              </w:rPr>
            </w:pPr>
            <w:r w:rsidRPr="00C8779D">
              <w:rPr>
                <w:sz w:val="28"/>
              </w:rPr>
              <w:t>创意编程</w:t>
            </w:r>
          </w:p>
        </w:tc>
        <w:tc>
          <w:tcPr>
            <w:tcW w:w="1843" w:type="dxa"/>
          </w:tcPr>
          <w:p w14:paraId="28305360" w14:textId="77777777" w:rsidR="0073260D" w:rsidRPr="00C8779D" w:rsidRDefault="0073260D" w:rsidP="00647048">
            <w:pPr>
              <w:pStyle w:val="TableParagraph"/>
              <w:spacing w:before="77"/>
              <w:ind w:left="12"/>
              <w:jc w:val="center"/>
              <w:rPr>
                <w:sz w:val="28"/>
              </w:rPr>
            </w:pPr>
            <w:r w:rsidRPr="00C8779D">
              <w:rPr>
                <w:sz w:val="28"/>
              </w:rPr>
              <w:t>●</w:t>
            </w:r>
          </w:p>
        </w:tc>
        <w:tc>
          <w:tcPr>
            <w:tcW w:w="2410" w:type="dxa"/>
          </w:tcPr>
          <w:p w14:paraId="60FB436B" w14:textId="77777777" w:rsidR="0073260D" w:rsidRPr="00C8779D" w:rsidRDefault="0073260D" w:rsidP="00647048">
            <w:pPr>
              <w:pStyle w:val="TableParagraph"/>
              <w:spacing w:before="77"/>
              <w:ind w:left="7"/>
              <w:jc w:val="center"/>
              <w:rPr>
                <w:sz w:val="28"/>
              </w:rPr>
            </w:pPr>
            <w:r w:rsidRPr="00C8779D">
              <w:rPr>
                <w:sz w:val="28"/>
              </w:rPr>
              <w:t>●</w:t>
            </w:r>
          </w:p>
        </w:tc>
        <w:tc>
          <w:tcPr>
            <w:tcW w:w="2552" w:type="dxa"/>
          </w:tcPr>
          <w:p w14:paraId="22564CE5" w14:textId="77777777" w:rsidR="0073260D" w:rsidRPr="00C8779D" w:rsidRDefault="0073260D" w:rsidP="00647048">
            <w:pPr>
              <w:pStyle w:val="TableParagraph"/>
              <w:rPr>
                <w:rFonts w:ascii="Times New Roman"/>
                <w:sz w:val="30"/>
              </w:rPr>
            </w:pPr>
          </w:p>
        </w:tc>
      </w:tr>
      <w:tr w:rsidR="002006E7" w:rsidRPr="00C8779D" w14:paraId="2D70B290" w14:textId="77777777" w:rsidTr="00647048">
        <w:trPr>
          <w:trHeight w:val="457"/>
        </w:trPr>
        <w:tc>
          <w:tcPr>
            <w:tcW w:w="2547" w:type="dxa"/>
          </w:tcPr>
          <w:p w14:paraId="57571EC8" w14:textId="77777777" w:rsidR="0073260D" w:rsidRPr="00C8779D" w:rsidRDefault="0073260D" w:rsidP="00647048">
            <w:pPr>
              <w:pStyle w:val="TableParagraph"/>
              <w:spacing w:before="75"/>
              <w:ind w:left="107"/>
              <w:rPr>
                <w:sz w:val="28"/>
              </w:rPr>
            </w:pPr>
            <w:r w:rsidRPr="00C8779D">
              <w:rPr>
                <w:sz w:val="28"/>
              </w:rPr>
              <w:t>创意编程（专项）</w:t>
            </w:r>
          </w:p>
        </w:tc>
        <w:tc>
          <w:tcPr>
            <w:tcW w:w="1843" w:type="dxa"/>
          </w:tcPr>
          <w:p w14:paraId="4444C010" w14:textId="77777777" w:rsidR="0073260D" w:rsidRPr="00C8779D" w:rsidRDefault="0073260D" w:rsidP="00647048">
            <w:pPr>
              <w:pStyle w:val="TableParagraph"/>
              <w:spacing w:before="75"/>
              <w:ind w:left="12"/>
              <w:jc w:val="center"/>
              <w:rPr>
                <w:sz w:val="28"/>
              </w:rPr>
            </w:pPr>
            <w:r w:rsidRPr="00C8779D">
              <w:rPr>
                <w:sz w:val="28"/>
              </w:rPr>
              <w:t>●</w:t>
            </w:r>
          </w:p>
        </w:tc>
        <w:tc>
          <w:tcPr>
            <w:tcW w:w="2410" w:type="dxa"/>
          </w:tcPr>
          <w:p w14:paraId="1C8904C0" w14:textId="77777777" w:rsidR="0073260D" w:rsidRPr="00C8779D" w:rsidRDefault="0073260D" w:rsidP="00647048">
            <w:pPr>
              <w:pStyle w:val="TableParagraph"/>
              <w:spacing w:before="75"/>
              <w:ind w:left="7"/>
              <w:jc w:val="center"/>
              <w:rPr>
                <w:sz w:val="28"/>
              </w:rPr>
            </w:pPr>
            <w:r w:rsidRPr="00C8779D">
              <w:rPr>
                <w:sz w:val="28"/>
              </w:rPr>
              <w:t>●</w:t>
            </w:r>
          </w:p>
        </w:tc>
        <w:tc>
          <w:tcPr>
            <w:tcW w:w="2552" w:type="dxa"/>
          </w:tcPr>
          <w:p w14:paraId="4F87F28C" w14:textId="77777777" w:rsidR="0073260D" w:rsidRPr="00C8779D" w:rsidRDefault="0073260D" w:rsidP="00647048">
            <w:pPr>
              <w:pStyle w:val="TableParagraph"/>
              <w:rPr>
                <w:rFonts w:ascii="Times New Roman"/>
                <w:sz w:val="30"/>
              </w:rPr>
            </w:pPr>
          </w:p>
        </w:tc>
      </w:tr>
    </w:tbl>
    <w:p w14:paraId="72029CF3" w14:textId="577EFFA6" w:rsidR="0073260D" w:rsidRPr="00C8779D" w:rsidRDefault="0073260D">
      <w:pPr>
        <w:pStyle w:val="1"/>
        <w:spacing w:line="486" w:lineRule="exact"/>
        <w:rPr>
          <w:rFonts w:ascii="楷体" w:eastAsia="楷体" w:hAnsi="楷体"/>
        </w:rPr>
      </w:pPr>
      <w:r w:rsidRPr="00C8779D">
        <w:rPr>
          <w:rFonts w:ascii="仿宋_GB2312" w:eastAsia="仿宋_GB2312" w:hAnsi="仿宋" w:hint="eastAsia"/>
          <w:sz w:val="28"/>
        </w:rPr>
        <w:t>注：表格中打“●”代表该组别设置对应项目</w:t>
      </w:r>
    </w:p>
    <w:p w14:paraId="2A6BB1D0"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（二）作品形态界定</w:t>
      </w:r>
    </w:p>
    <w:p w14:paraId="00913A21" w14:textId="77777777" w:rsidR="00E11F55" w:rsidRPr="00C8779D" w:rsidRDefault="007116A0">
      <w:pPr>
        <w:pStyle w:val="11"/>
        <w:numPr>
          <w:ilvl w:val="0"/>
          <w:numId w:val="5"/>
        </w:numPr>
        <w:tabs>
          <w:tab w:val="left" w:pos="1148"/>
        </w:tabs>
        <w:spacing w:line="473" w:lineRule="exact"/>
        <w:rPr>
          <w:rFonts w:ascii="楷体" w:eastAsia="楷体" w:hAnsi="楷体" w:cs="Microsoft JhengHei"/>
          <w:b/>
          <w:bCs/>
          <w:sz w:val="32"/>
          <w:szCs w:val="32"/>
        </w:rPr>
      </w:pPr>
      <w:r w:rsidRPr="00C8779D">
        <w:rPr>
          <w:rFonts w:ascii="仿宋_GB2312" w:eastAsia="仿宋_GB2312" w:hAnsi="仿宋" w:hint="eastAsia"/>
          <w:b/>
          <w:sz w:val="32"/>
        </w:rPr>
        <w:t>创新开发</w:t>
      </w:r>
    </w:p>
    <w:p w14:paraId="5E6FB4FD"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以创新为导向，在考虑使用场景及应用的基础上进行作品创作，</w:t>
      </w:r>
    </w:p>
    <w:p w14:paraId="7E7F462B" w14:textId="7304821C" w:rsidR="00E11F55" w:rsidRPr="00C8779D" w:rsidRDefault="007116A0">
      <w:pPr>
        <w:pStyle w:val="a3"/>
        <w:spacing w:before="10" w:line="244" w:lineRule="auto"/>
        <w:ind w:right="433"/>
        <w:jc w:val="both"/>
        <w:rPr>
          <w:rFonts w:ascii="仿宋_GB2312" w:eastAsia="仿宋_GB2312" w:hAnsi="仿宋"/>
          <w:b/>
          <w:lang w:val="en-US"/>
        </w:rPr>
      </w:pPr>
      <w:r w:rsidRPr="00C8779D">
        <w:rPr>
          <w:rFonts w:ascii="仿宋_GB2312" w:eastAsia="仿宋_GB2312" w:hAnsi="仿宋" w:hint="eastAsia"/>
          <w:spacing w:val="-8"/>
        </w:rPr>
        <w:t>注重解决实际问题，体现作品对变革学习生活方式、提高工作效益的</w:t>
      </w:r>
      <w:r w:rsidRPr="00C8779D">
        <w:rPr>
          <w:rFonts w:ascii="仿宋_GB2312" w:eastAsia="仿宋_GB2312" w:hAnsi="仿宋" w:hint="eastAsia"/>
          <w:spacing w:val="-9"/>
        </w:rPr>
        <w:t>促进作用，</w:t>
      </w:r>
      <w:r w:rsidRPr="00C8779D">
        <w:rPr>
          <w:rFonts w:ascii="仿宋_GB2312" w:eastAsia="仿宋_GB2312" w:hAnsi="仿宋" w:hint="eastAsia"/>
          <w:b/>
        </w:rPr>
        <w:t>体现青少年自身的科学精神和创新意识</w:t>
      </w:r>
      <w:r w:rsidRPr="00C8779D">
        <w:rPr>
          <w:rFonts w:ascii="仿宋_GB2312" w:eastAsia="仿宋_GB2312" w:hAnsi="仿宋" w:hint="eastAsia"/>
          <w:spacing w:val="-9"/>
        </w:rPr>
        <w:t>。作品呈现可以是管理信息系统、互联网服务、工具类应用</w:t>
      </w:r>
      <w:r w:rsidRPr="00C8779D">
        <w:rPr>
          <w:rFonts w:ascii="仿宋_GB2312" w:eastAsia="仿宋_GB2312" w:hAnsi="仿宋" w:hint="eastAsia"/>
          <w:spacing w:val="-12"/>
        </w:rPr>
        <w:t>等。鼓励将人工智能、物联网、数据分析等新技术恰当地运用于作品</w:t>
      </w:r>
      <w:r w:rsidRPr="00C8779D">
        <w:rPr>
          <w:rFonts w:ascii="仿宋_GB2312" w:eastAsia="仿宋_GB2312" w:hAnsi="仿宋" w:hint="eastAsia"/>
        </w:rPr>
        <w:t>创作中。</w:t>
      </w:r>
    </w:p>
    <w:p w14:paraId="73B3D960" w14:textId="77777777" w:rsidR="00E11F55" w:rsidRPr="00C8779D" w:rsidRDefault="007116A0">
      <w:pPr>
        <w:pStyle w:val="1"/>
        <w:numPr>
          <w:ilvl w:val="0"/>
          <w:numId w:val="5"/>
        </w:numPr>
        <w:tabs>
          <w:tab w:val="left" w:pos="1148"/>
        </w:tabs>
        <w:spacing w:line="459" w:lineRule="exact"/>
        <w:rPr>
          <w:rFonts w:ascii="仿宋_GB2312" w:eastAsia="仿宋_GB2312" w:hAnsi="仿宋"/>
        </w:rPr>
      </w:pPr>
      <w:r w:rsidRPr="00C8779D">
        <w:rPr>
          <w:rFonts w:ascii="仿宋_GB2312" w:eastAsia="仿宋_GB2312" w:hAnsi="仿宋" w:hint="eastAsia"/>
        </w:rPr>
        <w:t>创意编程</w:t>
      </w:r>
    </w:p>
    <w:p w14:paraId="55A73E85"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作品呈现可以是结合实际的系统工具、趣味益智游戏、辅助学习</w:t>
      </w:r>
    </w:p>
    <w:p w14:paraId="0C165DE5" w14:textId="0F0057A0" w:rsidR="00E11F55" w:rsidRPr="00C8779D" w:rsidRDefault="007116A0">
      <w:pPr>
        <w:pStyle w:val="a3"/>
        <w:spacing w:before="10" w:line="244" w:lineRule="auto"/>
        <w:ind w:right="433"/>
        <w:jc w:val="both"/>
        <w:rPr>
          <w:rFonts w:ascii="仿宋_GB2312" w:eastAsia="仿宋_GB2312" w:hAnsi="仿宋"/>
          <w:b/>
          <w:bCs/>
        </w:rPr>
      </w:pPr>
      <w:r w:rsidRPr="00C8779D">
        <w:rPr>
          <w:rFonts w:ascii="仿宋_GB2312" w:eastAsia="仿宋_GB2312" w:hAnsi="仿宋" w:hint="eastAsia"/>
          <w:spacing w:val="-8"/>
        </w:rPr>
        <w:t>的创意工具等，注意突出程序结构和算法，体现计算思维能力。内容</w:t>
      </w:r>
      <w:r w:rsidRPr="00C8779D">
        <w:rPr>
          <w:rFonts w:ascii="仿宋_GB2312" w:eastAsia="仿宋_GB2312" w:hAnsi="仿宋" w:hint="eastAsia"/>
        </w:rPr>
        <w:t>需紧密结合作者的学习生活，充分发挥想象力，积极向上，</w:t>
      </w:r>
      <w:r w:rsidRPr="00C8779D">
        <w:rPr>
          <w:rFonts w:ascii="仿宋_GB2312" w:eastAsia="仿宋_GB2312" w:hAnsi="仿宋" w:hint="eastAsia"/>
          <w:b/>
          <w:bCs/>
        </w:rPr>
        <w:t>能够体现青少年自身的科学精神和创新意识。鼓励</w:t>
      </w:r>
      <w:r w:rsidRPr="00C8779D">
        <w:rPr>
          <w:rFonts w:ascii="仿宋_GB2312" w:eastAsia="仿宋_GB2312" w:hAnsi="仿宋" w:hint="eastAsia"/>
          <w:b/>
          <w:bCs/>
          <w:lang w:val="en-US"/>
        </w:rPr>
        <w:t>进行</w:t>
      </w:r>
      <w:r w:rsidRPr="00C8779D">
        <w:rPr>
          <w:rFonts w:ascii="仿宋_GB2312" w:eastAsia="仿宋_GB2312" w:hAnsi="仿宋" w:hint="eastAsia"/>
          <w:b/>
          <w:bCs/>
        </w:rPr>
        <w:t>多学科知识的融合，</w:t>
      </w:r>
      <w:r w:rsidRPr="00C8779D">
        <w:rPr>
          <w:rFonts w:ascii="仿宋_GB2312" w:eastAsia="仿宋_GB2312" w:hAnsi="仿宋" w:hint="eastAsia"/>
          <w:b/>
          <w:bCs/>
        </w:rPr>
        <w:lastRenderedPageBreak/>
        <w:t>能用学科知识和技术创新解决实际问题的创新。</w:t>
      </w:r>
    </w:p>
    <w:p w14:paraId="511CCB0B" w14:textId="77777777" w:rsidR="00E11F55" w:rsidRPr="00C8779D" w:rsidRDefault="007116A0">
      <w:pPr>
        <w:pStyle w:val="1"/>
        <w:numPr>
          <w:ilvl w:val="0"/>
          <w:numId w:val="5"/>
        </w:numPr>
        <w:tabs>
          <w:tab w:val="left" w:pos="1148"/>
        </w:tabs>
        <w:spacing w:line="455" w:lineRule="exact"/>
        <w:rPr>
          <w:rFonts w:ascii="仿宋_GB2312" w:eastAsia="仿宋_GB2312" w:hAnsi="仿宋"/>
        </w:rPr>
      </w:pPr>
      <w:r w:rsidRPr="00C8779D">
        <w:rPr>
          <w:rFonts w:ascii="仿宋_GB2312" w:eastAsia="仿宋_GB2312" w:hAnsi="仿宋" w:hint="eastAsia"/>
        </w:rPr>
        <w:t>创意编程</w:t>
      </w:r>
      <w:r w:rsidRPr="00C8779D">
        <w:rPr>
          <w:rFonts w:ascii="仿宋_GB2312" w:eastAsia="仿宋_GB2312" w:hAnsi="仿宋" w:hint="eastAsia"/>
          <w:spacing w:val="3"/>
        </w:rPr>
        <w:t>（</w:t>
      </w:r>
      <w:r w:rsidRPr="00C8779D">
        <w:rPr>
          <w:rFonts w:ascii="仿宋_GB2312" w:eastAsia="仿宋_GB2312" w:hAnsi="仿宋" w:hint="eastAsia"/>
        </w:rPr>
        <w:t>专项）</w:t>
      </w:r>
    </w:p>
    <w:p w14:paraId="58A64F51"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使用 Kitten 及其配套软件等具有国内自主知识产权的工具和平</w:t>
      </w:r>
    </w:p>
    <w:p w14:paraId="7F3DCCF5" w14:textId="77777777" w:rsidR="00E11F55" w:rsidRPr="00C8779D" w:rsidRDefault="007116A0">
      <w:pPr>
        <w:pStyle w:val="a3"/>
        <w:spacing w:before="10" w:line="244" w:lineRule="auto"/>
        <w:ind w:right="436"/>
        <w:jc w:val="both"/>
        <w:rPr>
          <w:rFonts w:ascii="仿宋_GB2312" w:eastAsia="仿宋_GB2312" w:hAnsi="仿宋"/>
        </w:rPr>
      </w:pPr>
      <w:r w:rsidRPr="00C8779D">
        <w:rPr>
          <w:rFonts w:ascii="仿宋_GB2312" w:eastAsia="仿宋_GB2312" w:hAnsi="仿宋" w:hint="eastAsia"/>
        </w:rPr>
        <w:t>台（</w:t>
      </w:r>
      <w:r w:rsidRPr="00C8779D">
        <w:rPr>
          <w:rFonts w:ascii="仿宋_GB2312" w:eastAsia="仿宋_GB2312" w:hAnsi="仿宋" w:hint="eastAsia"/>
          <w:spacing w:val="-16"/>
        </w:rPr>
        <w:t xml:space="preserve">包括 </w:t>
      </w:r>
      <w:r w:rsidRPr="00C8779D">
        <w:rPr>
          <w:rFonts w:ascii="仿宋_GB2312" w:eastAsia="仿宋_GB2312" w:hAnsi="仿宋" w:hint="eastAsia"/>
        </w:rPr>
        <w:t>PC</w:t>
      </w:r>
      <w:r w:rsidRPr="00C8779D">
        <w:rPr>
          <w:rFonts w:ascii="仿宋_GB2312" w:eastAsia="仿宋_GB2312" w:hAnsi="仿宋" w:hint="eastAsia"/>
          <w:spacing w:val="-9"/>
        </w:rPr>
        <w:t xml:space="preserve"> 端和移动端</w:t>
      </w:r>
      <w:r w:rsidRPr="00C8779D">
        <w:rPr>
          <w:rFonts w:ascii="仿宋_GB2312" w:eastAsia="仿宋_GB2312" w:hAnsi="仿宋" w:hint="eastAsia"/>
        </w:rPr>
        <w:t>）</w:t>
      </w:r>
      <w:r w:rsidRPr="00C8779D">
        <w:rPr>
          <w:rFonts w:ascii="仿宋_GB2312" w:eastAsia="仿宋_GB2312" w:hAnsi="仿宋" w:hint="eastAsia"/>
          <w:spacing w:val="-1"/>
        </w:rPr>
        <w:t>创作作品。为提升学生人工智能素养，鼓</w:t>
      </w:r>
      <w:r w:rsidRPr="00C8779D">
        <w:rPr>
          <w:rFonts w:ascii="仿宋_GB2312" w:eastAsia="仿宋_GB2312" w:hAnsi="仿宋" w:hint="eastAsia"/>
          <w:spacing w:val="-4"/>
        </w:rPr>
        <w:t xml:space="preserve">励使用包括人工智能等相关模块的工具。其余要求同 </w:t>
      </w:r>
      <w:r w:rsidRPr="00C8779D">
        <w:rPr>
          <w:rFonts w:ascii="仿宋_GB2312" w:eastAsia="仿宋_GB2312" w:hAnsi="仿宋" w:hint="eastAsia"/>
        </w:rPr>
        <w:t>2。</w:t>
      </w:r>
    </w:p>
    <w:p w14:paraId="00ECE0D9"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（三）提交材料</w:t>
      </w:r>
    </w:p>
    <w:p w14:paraId="1A7A9277" w14:textId="77777777" w:rsidR="00E11F55" w:rsidRPr="00C8779D" w:rsidRDefault="007116A0">
      <w:pPr>
        <w:pStyle w:val="11"/>
        <w:numPr>
          <w:ilvl w:val="0"/>
          <w:numId w:val="6"/>
        </w:numPr>
        <w:tabs>
          <w:tab w:val="left" w:pos="1143"/>
        </w:tabs>
        <w:spacing w:before="10" w:line="244" w:lineRule="auto"/>
        <w:ind w:left="180" w:right="114" w:firstLine="641"/>
        <w:rPr>
          <w:rFonts w:ascii="仿宋_GB2312" w:eastAsia="仿宋_GB2312" w:hAnsi="仿宋"/>
          <w:b/>
          <w:bCs/>
          <w:spacing w:val="-8"/>
          <w:sz w:val="32"/>
        </w:rPr>
      </w:pPr>
      <w:r w:rsidRPr="00C8779D">
        <w:rPr>
          <w:rFonts w:ascii="仿宋_GB2312" w:eastAsia="仿宋_GB2312" w:hAnsi="仿宋" w:hint="eastAsia"/>
          <w:spacing w:val="-8"/>
          <w:sz w:val="32"/>
        </w:rPr>
        <w:t>作品成果以及运行所需的环境软件，</w:t>
      </w:r>
      <w:r w:rsidRPr="00C8779D">
        <w:rPr>
          <w:rFonts w:ascii="仿宋_GB2312" w:eastAsia="仿宋_GB2312" w:hAnsi="仿宋" w:hint="eastAsia"/>
          <w:b/>
          <w:bCs/>
          <w:spacing w:val="-8"/>
          <w:sz w:val="32"/>
        </w:rPr>
        <w:t>作品命名规则</w:t>
      </w:r>
      <w:r w:rsidRPr="00C8779D">
        <w:rPr>
          <w:rFonts w:ascii="仿宋_GB2312" w:eastAsia="仿宋_GB2312" w:hAnsi="仿宋" w:hint="eastAsia"/>
          <w:b/>
          <w:bCs/>
          <w:spacing w:val="-8"/>
          <w:sz w:val="32"/>
          <w:lang w:val="en-US"/>
        </w:rPr>
        <w:t>为：</w:t>
      </w:r>
      <w:r w:rsidRPr="00C8779D">
        <w:rPr>
          <w:rFonts w:ascii="仿宋_GB2312" w:eastAsia="仿宋_GB2312" w:hAnsi="仿宋" w:hint="eastAsia"/>
          <w:b/>
          <w:bCs/>
          <w:spacing w:val="-8"/>
          <w:sz w:val="32"/>
        </w:rPr>
        <w:t>作者姓名+作品名称。</w:t>
      </w:r>
      <w:r w:rsidRPr="00C8779D">
        <w:rPr>
          <w:rFonts w:ascii="仿宋_GB2312" w:eastAsia="仿宋_GB2312" w:hAnsi="仿宋" w:hint="eastAsia"/>
          <w:b/>
          <w:bCs/>
          <w:spacing w:val="-8"/>
          <w:sz w:val="32"/>
          <w:lang w:val="en-US"/>
        </w:rPr>
        <w:t xml:space="preserve"> </w:t>
      </w:r>
    </w:p>
    <w:p w14:paraId="6B51AA75" w14:textId="77777777" w:rsidR="00E11F55" w:rsidRPr="00C8779D" w:rsidRDefault="007116A0">
      <w:pPr>
        <w:pStyle w:val="11"/>
        <w:numPr>
          <w:ilvl w:val="0"/>
          <w:numId w:val="6"/>
        </w:numPr>
        <w:tabs>
          <w:tab w:val="left" w:pos="1146"/>
        </w:tabs>
        <w:spacing w:before="10"/>
        <w:ind w:left="1145" w:hanging="324"/>
        <w:rPr>
          <w:rFonts w:ascii="仿宋_GB2312" w:eastAsia="仿宋_GB2312" w:hAnsi="仿宋"/>
          <w:sz w:val="32"/>
        </w:rPr>
      </w:pPr>
      <w:r w:rsidRPr="00C8779D">
        <w:rPr>
          <w:rFonts w:ascii="仿宋_GB2312" w:eastAsia="仿宋_GB2312" w:hAnsi="仿宋" w:hint="eastAsia"/>
          <w:sz w:val="32"/>
        </w:rPr>
        <w:t>软件设计、操作使用说明、系统初始或内置账号信息等文档；</w:t>
      </w:r>
    </w:p>
    <w:p w14:paraId="37053DEF" w14:textId="77777777" w:rsidR="00E11F55" w:rsidRPr="00C8779D" w:rsidRDefault="007116A0">
      <w:pPr>
        <w:pStyle w:val="11"/>
        <w:numPr>
          <w:ilvl w:val="0"/>
          <w:numId w:val="6"/>
        </w:numPr>
        <w:tabs>
          <w:tab w:val="left" w:pos="1143"/>
        </w:tabs>
        <w:spacing w:before="10" w:line="244" w:lineRule="auto"/>
        <w:ind w:left="180" w:right="114" w:firstLine="641"/>
        <w:rPr>
          <w:rFonts w:ascii="仿宋_GB2312" w:eastAsia="仿宋_GB2312" w:hAnsi="仿宋"/>
          <w:sz w:val="32"/>
        </w:rPr>
      </w:pPr>
      <w:r w:rsidRPr="00C8779D">
        <w:rPr>
          <w:rFonts w:ascii="仿宋_GB2312" w:eastAsia="仿宋_GB2312" w:hAnsi="仿宋" w:hint="eastAsia"/>
          <w:spacing w:val="-8"/>
          <w:sz w:val="32"/>
        </w:rPr>
        <w:t>软件功能演示讲解视频文件，以及用于补充说明的配套材料等。</w:t>
      </w:r>
      <w:r w:rsidRPr="00C8779D">
        <w:rPr>
          <w:rFonts w:ascii="仿宋_GB2312" w:eastAsia="仿宋_GB2312" w:hAnsi="仿宋" w:hint="eastAsia"/>
          <w:spacing w:val="-9"/>
          <w:sz w:val="32"/>
        </w:rPr>
        <w:t xml:space="preserve">建议文件大小不超过 </w:t>
      </w:r>
      <w:r w:rsidRPr="00C8779D">
        <w:rPr>
          <w:rFonts w:ascii="仿宋_GB2312" w:eastAsia="仿宋_GB2312" w:hAnsi="仿宋" w:hint="eastAsia"/>
          <w:sz w:val="32"/>
        </w:rPr>
        <w:t>700MB。</w:t>
      </w:r>
    </w:p>
    <w:p w14:paraId="5F25B996" w14:textId="77777777" w:rsidR="00E11F55" w:rsidRPr="00C8779D" w:rsidRDefault="007116A0">
      <w:pPr>
        <w:pStyle w:val="a3"/>
        <w:spacing w:before="4" w:line="244" w:lineRule="auto"/>
        <w:ind w:right="276" w:firstLine="641"/>
        <w:rPr>
          <w:rFonts w:ascii="仿宋_GB2312" w:eastAsia="仿宋_GB2312" w:hAnsi="仿宋"/>
        </w:rPr>
      </w:pPr>
      <w:r w:rsidRPr="00C8779D">
        <w:rPr>
          <w:rFonts w:ascii="仿宋_GB2312" w:eastAsia="仿宋_GB2312" w:hAnsi="仿宋" w:hint="eastAsia"/>
        </w:rPr>
        <w:t>运行在单台计算机的软件作品需编译成可执行程序，原则上应配有相应的安装和卸载程序，应能稳定流畅的实现安装、运行和卸载。如不能生成可执行程序，应提供软件源代码、运行环境说明文档以及</w:t>
      </w:r>
    </w:p>
    <w:p w14:paraId="454D9F6F" w14:textId="77777777" w:rsidR="00E11F55" w:rsidRPr="00C8779D" w:rsidRDefault="007116A0">
      <w:pPr>
        <w:pStyle w:val="a3"/>
        <w:spacing w:before="30"/>
        <w:rPr>
          <w:rFonts w:ascii="仿宋_GB2312" w:eastAsia="仿宋_GB2312" w:hAnsi="仿宋"/>
        </w:rPr>
      </w:pPr>
      <w:r w:rsidRPr="00C8779D">
        <w:rPr>
          <w:rFonts w:ascii="仿宋_GB2312" w:eastAsia="仿宋_GB2312" w:hAnsi="仿宋" w:hint="eastAsia"/>
        </w:rPr>
        <w:t>使用指南等。</w:t>
      </w:r>
    </w:p>
    <w:p w14:paraId="4DEA4D66" w14:textId="77777777" w:rsidR="00E11F55" w:rsidRPr="00C8779D" w:rsidRDefault="007116A0">
      <w:pPr>
        <w:pStyle w:val="a3"/>
        <w:spacing w:before="10" w:line="244" w:lineRule="auto"/>
        <w:ind w:right="434" w:firstLine="641"/>
        <w:jc w:val="both"/>
        <w:rPr>
          <w:rFonts w:ascii="仿宋_GB2312" w:eastAsia="仿宋_GB2312" w:hAnsi="仿宋"/>
        </w:rPr>
      </w:pPr>
      <w:r w:rsidRPr="00C8779D">
        <w:rPr>
          <w:rFonts w:ascii="仿宋_GB2312" w:eastAsia="仿宋_GB2312" w:hAnsi="仿宋" w:hint="eastAsia"/>
          <w:spacing w:val="-17"/>
        </w:rPr>
        <w:t>面向互联网的应用服务，或互联网+、人工智能、大数据方向的程</w:t>
      </w:r>
      <w:r w:rsidRPr="00C8779D">
        <w:rPr>
          <w:rFonts w:ascii="仿宋_GB2312" w:eastAsia="仿宋_GB2312" w:hAnsi="仿宋" w:hint="eastAsia"/>
          <w:spacing w:val="-9"/>
        </w:rPr>
        <w:t>序作品，需提供部署所需的程序、部署环境软件和部署指南。应充分</w:t>
      </w:r>
      <w:r w:rsidRPr="00C8779D">
        <w:rPr>
          <w:rFonts w:ascii="仿宋_GB2312" w:eastAsia="仿宋_GB2312" w:hAnsi="仿宋" w:hint="eastAsia"/>
          <w:spacing w:val="-7"/>
        </w:rPr>
        <w:t>考虑部署实施的简易性，必要时可考虑在提供作品的基础上，增加提</w:t>
      </w:r>
      <w:r w:rsidRPr="00C8779D">
        <w:rPr>
          <w:rFonts w:ascii="仿宋_GB2312" w:eastAsia="仿宋_GB2312" w:hAnsi="仿宋" w:hint="eastAsia"/>
        </w:rPr>
        <w:t>供作品部署后的虚拟机镜像，或结合</w:t>
      </w:r>
      <w:proofErr w:type="gramStart"/>
      <w:r w:rsidRPr="00C8779D">
        <w:rPr>
          <w:rFonts w:ascii="仿宋_GB2312" w:eastAsia="仿宋_GB2312" w:hAnsi="仿宋" w:hint="eastAsia"/>
        </w:rPr>
        <w:t>公有云提供</w:t>
      </w:r>
      <w:proofErr w:type="gramEnd"/>
      <w:r w:rsidRPr="00C8779D">
        <w:rPr>
          <w:rFonts w:ascii="仿宋_GB2312" w:eastAsia="仿宋_GB2312" w:hAnsi="仿宋" w:hint="eastAsia"/>
        </w:rPr>
        <w:t>测试服务。</w:t>
      </w:r>
    </w:p>
    <w:p w14:paraId="30A8275C" w14:textId="77777777" w:rsidR="00E11F55" w:rsidRPr="00C8779D" w:rsidRDefault="007116A0">
      <w:pPr>
        <w:pStyle w:val="a3"/>
        <w:spacing w:before="8" w:line="244" w:lineRule="auto"/>
        <w:ind w:right="276" w:firstLine="641"/>
        <w:rPr>
          <w:rFonts w:ascii="仿宋_GB2312" w:eastAsia="仿宋_GB2312" w:hAnsi="仿宋"/>
        </w:rPr>
      </w:pPr>
      <w:r w:rsidRPr="00C8779D">
        <w:rPr>
          <w:rFonts w:ascii="仿宋_GB2312" w:eastAsia="仿宋_GB2312" w:hAnsi="仿宋" w:hint="eastAsia"/>
          <w:spacing w:val="-10"/>
        </w:rPr>
        <w:t xml:space="preserve">面向移动互联网的 </w:t>
      </w:r>
      <w:r w:rsidRPr="00C8779D">
        <w:rPr>
          <w:rFonts w:ascii="仿宋_GB2312" w:eastAsia="仿宋_GB2312" w:hAnsi="仿宋" w:hint="eastAsia"/>
        </w:rPr>
        <w:t>APP</w:t>
      </w:r>
      <w:r w:rsidRPr="00C8779D">
        <w:rPr>
          <w:rFonts w:ascii="仿宋_GB2312" w:eastAsia="仿宋_GB2312" w:hAnsi="仿宋" w:hint="eastAsia"/>
          <w:spacing w:val="-15"/>
        </w:rPr>
        <w:t xml:space="preserve"> 应用需编译发行为可安装程序，明确注明</w:t>
      </w:r>
      <w:r w:rsidRPr="00C8779D">
        <w:rPr>
          <w:rFonts w:ascii="仿宋_GB2312" w:eastAsia="仿宋_GB2312" w:hAnsi="仿宋" w:hint="eastAsia"/>
          <w:spacing w:val="-4"/>
        </w:rPr>
        <w:t xml:space="preserve">作品所需要的系统环境和硬件需求。对于不能提供安装程序的作品， </w:t>
      </w:r>
      <w:r w:rsidRPr="00C8779D">
        <w:rPr>
          <w:rFonts w:ascii="仿宋_GB2312" w:eastAsia="仿宋_GB2312" w:hAnsi="仿宋" w:hint="eastAsia"/>
          <w:spacing w:val="-9"/>
        </w:rPr>
        <w:t xml:space="preserve">应提供软件源程序，必要时可提供 </w:t>
      </w:r>
      <w:r w:rsidRPr="00C8779D">
        <w:rPr>
          <w:rFonts w:ascii="仿宋_GB2312" w:eastAsia="仿宋_GB2312" w:hAnsi="仿宋" w:hint="eastAsia"/>
        </w:rPr>
        <w:t>APP</w:t>
      </w:r>
      <w:r w:rsidRPr="00C8779D">
        <w:rPr>
          <w:rFonts w:ascii="仿宋_GB2312" w:eastAsia="仿宋_GB2312" w:hAnsi="仿宋" w:hint="eastAsia"/>
          <w:spacing w:val="-10"/>
        </w:rPr>
        <w:t xml:space="preserve"> 在应用商城的下载渠道。</w:t>
      </w:r>
    </w:p>
    <w:p w14:paraId="3DFABE14"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（四）报名安排</w:t>
      </w:r>
    </w:p>
    <w:p w14:paraId="575ACDF2" w14:textId="77777777" w:rsidR="00E11F55" w:rsidRPr="00C8779D" w:rsidRDefault="007116A0">
      <w:pPr>
        <w:adjustRightInd w:val="0"/>
        <w:snapToGrid w:val="0"/>
        <w:spacing w:line="400" w:lineRule="exact"/>
        <w:ind w:firstLineChars="200" w:firstLine="640"/>
        <w:rPr>
          <w:rFonts w:ascii="仿宋_GB2312" w:eastAsia="仿宋_GB2312"/>
          <w:sz w:val="32"/>
          <w:szCs w:val="32"/>
        </w:rPr>
      </w:pPr>
      <w:r w:rsidRPr="00C8779D">
        <w:rPr>
          <w:rFonts w:ascii="仿宋_GB2312" w:eastAsia="仿宋_GB2312" w:hint="eastAsia"/>
          <w:sz w:val="32"/>
          <w:szCs w:val="32"/>
          <w:lang w:val="en-US"/>
        </w:rPr>
        <w:t>1.</w:t>
      </w:r>
      <w:r w:rsidRPr="00C8779D">
        <w:rPr>
          <w:rFonts w:ascii="仿宋_GB2312" w:eastAsia="仿宋_GB2312" w:hint="eastAsia"/>
          <w:sz w:val="32"/>
          <w:szCs w:val="32"/>
        </w:rPr>
        <w:t>各项目以市州或省直学校为单位进行</w:t>
      </w:r>
      <w:r w:rsidRPr="00C8779D">
        <w:rPr>
          <w:rFonts w:ascii="仿宋_GB2312" w:eastAsia="仿宋_GB2312"/>
          <w:sz w:val="32"/>
          <w:szCs w:val="32"/>
        </w:rPr>
        <w:t>作品</w:t>
      </w:r>
      <w:r w:rsidRPr="00C8779D">
        <w:rPr>
          <w:rFonts w:ascii="仿宋_GB2312" w:eastAsia="仿宋_GB2312" w:hint="eastAsia"/>
          <w:sz w:val="32"/>
          <w:szCs w:val="32"/>
          <w:lang w:val="en-US"/>
        </w:rPr>
        <w:t>限额</w:t>
      </w:r>
      <w:r w:rsidRPr="00C8779D">
        <w:rPr>
          <w:rFonts w:ascii="仿宋_GB2312" w:eastAsia="仿宋_GB2312" w:hint="eastAsia"/>
          <w:sz w:val="32"/>
          <w:szCs w:val="32"/>
        </w:rPr>
        <w:t>推荐，具体名额分配见附表</w:t>
      </w:r>
      <w:r w:rsidRPr="00C8779D">
        <w:rPr>
          <w:rFonts w:ascii="仿宋_GB2312" w:eastAsia="仿宋_GB2312" w:hint="eastAsia"/>
          <w:sz w:val="32"/>
          <w:szCs w:val="32"/>
          <w:lang w:val="en-US"/>
        </w:rPr>
        <w:t>1</w:t>
      </w:r>
      <w:r w:rsidRPr="00C8779D">
        <w:rPr>
          <w:rFonts w:ascii="仿宋_GB2312" w:eastAsia="仿宋_GB2312" w:hint="eastAsia"/>
          <w:sz w:val="32"/>
          <w:szCs w:val="32"/>
        </w:rPr>
        <w:t>。小学、初中组每件作品限报1-2名作者，高中组（含中职）限报1名作者。每名学生限报1件作品，每件作品限由1名指导教师指导完成。</w:t>
      </w:r>
    </w:p>
    <w:p w14:paraId="519B9E18" w14:textId="77777777" w:rsidR="00E11F55" w:rsidRPr="00C8779D" w:rsidRDefault="007116A0">
      <w:pPr>
        <w:adjustRightInd w:val="0"/>
        <w:snapToGrid w:val="0"/>
        <w:spacing w:line="400" w:lineRule="exact"/>
        <w:ind w:firstLineChars="200" w:firstLine="640"/>
        <w:rPr>
          <w:rFonts w:ascii="仿宋_GB2312" w:eastAsia="仿宋_GB2312" w:hAnsi="仿宋"/>
          <w:sz w:val="32"/>
        </w:rPr>
      </w:pPr>
      <w:r w:rsidRPr="00C8779D">
        <w:rPr>
          <w:rFonts w:ascii="仿宋_GB2312" w:eastAsia="仿宋_GB2312" w:hint="eastAsia"/>
          <w:sz w:val="32"/>
          <w:szCs w:val="32"/>
        </w:rPr>
        <w:t>2. 请各市州级活动组织单位于2023年</w:t>
      </w:r>
      <w:r w:rsidRPr="00C8779D">
        <w:rPr>
          <w:rFonts w:ascii="仿宋_GB2312" w:eastAsia="仿宋_GB2312"/>
          <w:sz w:val="32"/>
          <w:szCs w:val="32"/>
        </w:rPr>
        <w:t>4</w:t>
      </w:r>
      <w:r w:rsidRPr="00C8779D">
        <w:rPr>
          <w:rFonts w:ascii="仿宋_GB2312" w:eastAsia="仿宋_GB2312" w:hint="eastAsia"/>
          <w:sz w:val="32"/>
          <w:szCs w:val="32"/>
        </w:rPr>
        <w:t>月1日—</w:t>
      </w:r>
      <w:r w:rsidRPr="00C8779D">
        <w:rPr>
          <w:rFonts w:ascii="仿宋_GB2312" w:eastAsia="仿宋_GB2312" w:hint="eastAsia"/>
          <w:sz w:val="32"/>
          <w:szCs w:val="32"/>
          <w:lang w:val="en-US"/>
        </w:rPr>
        <w:t>4</w:t>
      </w:r>
      <w:r w:rsidRPr="00C8779D">
        <w:rPr>
          <w:rFonts w:ascii="仿宋_GB2312" w:eastAsia="仿宋_GB2312" w:hint="eastAsia"/>
          <w:sz w:val="32"/>
          <w:szCs w:val="32"/>
        </w:rPr>
        <w:t>月</w:t>
      </w:r>
      <w:r w:rsidRPr="00C8779D">
        <w:rPr>
          <w:rFonts w:ascii="仿宋_GB2312" w:eastAsia="仿宋_GB2312" w:hint="eastAsia"/>
          <w:sz w:val="32"/>
          <w:szCs w:val="32"/>
          <w:lang w:val="en-US"/>
        </w:rPr>
        <w:t>10</w:t>
      </w:r>
      <w:r w:rsidRPr="00C8779D">
        <w:rPr>
          <w:rFonts w:ascii="仿宋_GB2312" w:eastAsia="仿宋_GB2312" w:hint="eastAsia"/>
          <w:sz w:val="32"/>
          <w:szCs w:val="32"/>
        </w:rPr>
        <w:t>日期间登录</w:t>
      </w:r>
      <w:r w:rsidRPr="00C8779D">
        <w:rPr>
          <w:rFonts w:ascii="仿宋_GB2312" w:eastAsia="仿宋_GB2312" w:hint="eastAsia"/>
          <w:sz w:val="32"/>
          <w:szCs w:val="32"/>
          <w:lang w:val="en-US"/>
        </w:rPr>
        <w:t>活动网站进行网上报名、</w:t>
      </w:r>
      <w:r w:rsidRPr="00C8779D">
        <w:rPr>
          <w:rFonts w:ascii="仿宋_GB2312" w:eastAsia="仿宋_GB2312" w:hint="eastAsia"/>
          <w:sz w:val="32"/>
          <w:szCs w:val="32"/>
        </w:rPr>
        <w:t>上传推荐材料，</w:t>
      </w:r>
      <w:r w:rsidRPr="00C8779D">
        <w:rPr>
          <w:rFonts w:ascii="仿宋_GB2312" w:eastAsia="仿宋_GB2312" w:hAnsi="仿宋" w:hint="eastAsia"/>
          <w:sz w:val="32"/>
        </w:rPr>
        <w:t>压缩包中包含：</w:t>
      </w:r>
    </w:p>
    <w:p w14:paraId="5A0CEF1C" w14:textId="77777777" w:rsidR="00E11F55" w:rsidRPr="00C8779D" w:rsidRDefault="007116A0">
      <w:pPr>
        <w:pStyle w:val="11"/>
        <w:numPr>
          <w:ilvl w:val="0"/>
          <w:numId w:val="7"/>
        </w:numPr>
        <w:tabs>
          <w:tab w:val="left" w:pos="1622"/>
        </w:tabs>
        <w:spacing w:before="4"/>
        <w:ind w:hanging="800"/>
        <w:rPr>
          <w:rFonts w:ascii="仿宋_GB2312" w:eastAsia="仿宋_GB2312" w:hAnsi="仿宋"/>
          <w:sz w:val="32"/>
        </w:rPr>
      </w:pPr>
      <w:r w:rsidRPr="00C8779D">
        <w:rPr>
          <w:rFonts w:ascii="仿宋_GB2312" w:eastAsia="仿宋_GB2312" w:hAnsi="仿宋" w:hint="eastAsia"/>
          <w:sz w:val="32"/>
        </w:rPr>
        <w:t>要求提交的作品及相关材料；</w:t>
      </w:r>
    </w:p>
    <w:p w14:paraId="3D3DF0B2" w14:textId="77777777" w:rsidR="00E11F55" w:rsidRPr="00C8779D" w:rsidRDefault="007116A0">
      <w:pPr>
        <w:pStyle w:val="11"/>
        <w:numPr>
          <w:ilvl w:val="0"/>
          <w:numId w:val="7"/>
        </w:numPr>
        <w:tabs>
          <w:tab w:val="left" w:pos="1622"/>
        </w:tabs>
        <w:spacing w:before="10"/>
        <w:ind w:hanging="800"/>
        <w:rPr>
          <w:rFonts w:ascii="仿宋_GB2312" w:eastAsia="仿宋_GB2312" w:hAnsi="仿宋"/>
          <w:sz w:val="32"/>
        </w:rPr>
      </w:pPr>
      <w:r w:rsidRPr="00C8779D">
        <w:rPr>
          <w:rFonts w:ascii="仿宋_GB2312" w:eastAsia="仿宋_GB2312" w:hAnsi="仿宋" w:hint="eastAsia"/>
          <w:spacing w:val="-28"/>
          <w:sz w:val="32"/>
        </w:rPr>
        <w:t xml:space="preserve">附表 </w:t>
      </w:r>
      <w:r w:rsidRPr="00C8779D">
        <w:rPr>
          <w:rFonts w:ascii="仿宋_GB2312" w:eastAsia="仿宋_GB2312" w:hAnsi="仿宋" w:hint="eastAsia"/>
          <w:sz w:val="32"/>
        </w:rPr>
        <w:t>2</w:t>
      </w:r>
      <w:r w:rsidRPr="00C8779D">
        <w:rPr>
          <w:rFonts w:ascii="仿宋_GB2312" w:eastAsia="仿宋_GB2312" w:hAnsi="仿宋" w:hint="eastAsia"/>
          <w:spacing w:val="-20"/>
          <w:sz w:val="32"/>
        </w:rPr>
        <w:t xml:space="preserve">《推荐作品登记表》、附表 </w:t>
      </w:r>
      <w:r w:rsidRPr="00C8779D">
        <w:rPr>
          <w:rFonts w:ascii="仿宋_GB2312" w:eastAsia="仿宋_GB2312" w:hAnsi="仿宋" w:hint="eastAsia"/>
          <w:sz w:val="32"/>
        </w:rPr>
        <w:t>3</w:t>
      </w:r>
      <w:r w:rsidRPr="00C8779D">
        <w:rPr>
          <w:rFonts w:ascii="仿宋_GB2312" w:eastAsia="仿宋_GB2312" w:hAnsi="仿宋" w:hint="eastAsia"/>
          <w:spacing w:val="-18"/>
          <w:sz w:val="32"/>
        </w:rPr>
        <w:t>《作品创作说明》。</w:t>
      </w:r>
    </w:p>
    <w:p w14:paraId="22C42102" w14:textId="77777777" w:rsidR="0073260D" w:rsidRPr="00C8779D" w:rsidRDefault="0073260D" w:rsidP="0073260D">
      <w:pPr>
        <w:pStyle w:val="1"/>
        <w:spacing w:line="486" w:lineRule="exact"/>
        <w:rPr>
          <w:rFonts w:ascii="楷体" w:eastAsia="楷体" w:hAnsi="楷体"/>
        </w:rPr>
      </w:pPr>
      <w:r w:rsidRPr="00C8779D">
        <w:rPr>
          <w:rFonts w:ascii="楷体" w:eastAsia="楷体" w:hAnsi="楷体" w:hint="eastAsia"/>
        </w:rPr>
        <w:t>（五）评审</w:t>
      </w:r>
    </w:p>
    <w:p w14:paraId="046504B4" w14:textId="593314CE" w:rsidR="0073260D" w:rsidRPr="00C8779D" w:rsidRDefault="0073260D" w:rsidP="0073260D">
      <w:pPr>
        <w:pStyle w:val="11"/>
        <w:tabs>
          <w:tab w:val="left" w:pos="1622"/>
        </w:tabs>
        <w:spacing w:before="10"/>
        <w:ind w:left="821" w:firstLine="0"/>
        <w:rPr>
          <w:rFonts w:ascii="仿宋_GB2312" w:eastAsia="仿宋_GB2312" w:hAnsi="仿宋"/>
          <w:sz w:val="32"/>
        </w:rPr>
      </w:pPr>
      <w:r w:rsidRPr="00C8779D">
        <w:rPr>
          <w:rFonts w:ascii="仿宋_GB2312" w:eastAsia="仿宋_GB2312" w:hAnsi="仿宋" w:hint="eastAsia"/>
          <w:sz w:val="32"/>
        </w:rPr>
        <w:t>同计算思维类作品评审。</w:t>
      </w:r>
    </w:p>
    <w:p w14:paraId="0C47A93F"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lastRenderedPageBreak/>
        <w:t>六、</w:t>
      </w:r>
      <w:proofErr w:type="gramStart"/>
      <w:r w:rsidRPr="00C8779D">
        <w:rPr>
          <w:rFonts w:ascii="黑体" w:eastAsia="黑体" w:hAnsi="黑体" w:hint="eastAsia"/>
          <w:b/>
        </w:rPr>
        <w:t>科创实践类</w:t>
      </w:r>
      <w:proofErr w:type="gramEnd"/>
      <w:r w:rsidRPr="00C8779D">
        <w:rPr>
          <w:rFonts w:ascii="黑体" w:eastAsia="黑体" w:hAnsi="黑体" w:hint="eastAsia"/>
          <w:b/>
        </w:rPr>
        <w:t>有关要求</w:t>
      </w:r>
    </w:p>
    <w:p w14:paraId="65959AC8" w14:textId="77777777" w:rsidR="00F21539" w:rsidRPr="00C8779D" w:rsidRDefault="00F21539" w:rsidP="00F21539">
      <w:pPr>
        <w:pStyle w:val="1"/>
        <w:spacing w:line="486" w:lineRule="exact"/>
        <w:rPr>
          <w:rFonts w:ascii="楷体" w:eastAsia="楷体" w:hAnsi="楷体"/>
        </w:rPr>
      </w:pPr>
      <w:r w:rsidRPr="00C8779D">
        <w:rPr>
          <w:rFonts w:ascii="楷体" w:eastAsia="楷体" w:hAnsi="楷体" w:hint="eastAsia"/>
        </w:rPr>
        <w:t>（一）项目设置</w:t>
      </w:r>
    </w:p>
    <w:tbl>
      <w:tblPr>
        <w:tblpPr w:leftFromText="180" w:rightFromText="180" w:vertAnchor="text" w:horzAnchor="margin" w:tblpXSpec="center" w:tblpY="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63"/>
        <w:gridCol w:w="7089"/>
      </w:tblGrid>
      <w:tr w:rsidR="00F21539" w:rsidRPr="00C8779D" w14:paraId="30E98292" w14:textId="77777777" w:rsidTr="00647048">
        <w:trPr>
          <w:trHeight w:val="460"/>
        </w:trPr>
        <w:tc>
          <w:tcPr>
            <w:tcW w:w="2263" w:type="dxa"/>
          </w:tcPr>
          <w:p w14:paraId="375FDB20" w14:textId="77777777" w:rsidR="00F21539" w:rsidRPr="00C8779D" w:rsidRDefault="00F21539" w:rsidP="00647048">
            <w:pPr>
              <w:pStyle w:val="TableParagraph"/>
              <w:spacing w:before="77"/>
              <w:ind w:left="412" w:right="400"/>
              <w:jc w:val="center"/>
              <w:rPr>
                <w:sz w:val="28"/>
              </w:rPr>
            </w:pPr>
            <w:r w:rsidRPr="00C8779D">
              <w:rPr>
                <w:sz w:val="28"/>
              </w:rPr>
              <w:t>项目名称</w:t>
            </w:r>
          </w:p>
        </w:tc>
        <w:tc>
          <w:tcPr>
            <w:tcW w:w="7089" w:type="dxa"/>
          </w:tcPr>
          <w:p w14:paraId="736626C0" w14:textId="77777777" w:rsidR="00F21539" w:rsidRPr="00C8779D" w:rsidRDefault="00F21539" w:rsidP="00647048">
            <w:pPr>
              <w:pStyle w:val="TableParagraph"/>
              <w:spacing w:before="77"/>
              <w:ind w:left="3245" w:right="3233"/>
              <w:jc w:val="center"/>
              <w:rPr>
                <w:sz w:val="28"/>
              </w:rPr>
            </w:pPr>
            <w:r w:rsidRPr="00C8779D">
              <w:rPr>
                <w:sz w:val="28"/>
              </w:rPr>
              <w:t>组别</w:t>
            </w:r>
          </w:p>
        </w:tc>
      </w:tr>
      <w:tr w:rsidR="00F21539" w:rsidRPr="00C8779D" w14:paraId="6396677F" w14:textId="77777777" w:rsidTr="00647048">
        <w:trPr>
          <w:trHeight w:val="457"/>
        </w:trPr>
        <w:tc>
          <w:tcPr>
            <w:tcW w:w="2263" w:type="dxa"/>
          </w:tcPr>
          <w:p w14:paraId="0942E765" w14:textId="77777777" w:rsidR="00F21539" w:rsidRPr="00C8779D" w:rsidRDefault="00F21539" w:rsidP="00647048">
            <w:pPr>
              <w:pStyle w:val="TableParagraph"/>
              <w:spacing w:before="75"/>
              <w:ind w:left="412" w:right="400"/>
              <w:jc w:val="center"/>
              <w:rPr>
                <w:sz w:val="28"/>
              </w:rPr>
            </w:pPr>
            <w:r w:rsidRPr="00C8779D">
              <w:rPr>
                <w:sz w:val="28"/>
              </w:rPr>
              <w:t>创意智造</w:t>
            </w:r>
          </w:p>
        </w:tc>
        <w:tc>
          <w:tcPr>
            <w:tcW w:w="7089" w:type="dxa"/>
            <w:vMerge w:val="restart"/>
          </w:tcPr>
          <w:p w14:paraId="66B3C4B0" w14:textId="77777777" w:rsidR="00F21539" w:rsidRPr="00C8779D" w:rsidRDefault="00F21539" w:rsidP="00647048">
            <w:pPr>
              <w:pStyle w:val="TableParagraph"/>
              <w:rPr>
                <w:sz w:val="28"/>
              </w:rPr>
            </w:pPr>
          </w:p>
          <w:p w14:paraId="198D7A38" w14:textId="77777777" w:rsidR="00F21539" w:rsidRPr="00C8779D" w:rsidRDefault="00F21539" w:rsidP="00647048">
            <w:pPr>
              <w:pStyle w:val="TableParagraph"/>
              <w:spacing w:before="185"/>
              <w:ind w:left="107"/>
              <w:rPr>
                <w:sz w:val="28"/>
              </w:rPr>
            </w:pPr>
            <w:r w:rsidRPr="00C8779D">
              <w:rPr>
                <w:sz w:val="28"/>
              </w:rPr>
              <w:t>小学组</w:t>
            </w:r>
            <w:r w:rsidRPr="00C8779D">
              <w:rPr>
                <w:spacing w:val="-3"/>
                <w:sz w:val="28"/>
              </w:rPr>
              <w:t>（</w:t>
            </w:r>
            <w:r w:rsidRPr="00C8779D">
              <w:rPr>
                <w:spacing w:val="-2"/>
                <w:sz w:val="28"/>
              </w:rPr>
              <w:t>四年级及以上</w:t>
            </w:r>
            <w:r w:rsidRPr="00C8779D">
              <w:rPr>
                <w:spacing w:val="-142"/>
                <w:sz w:val="28"/>
              </w:rPr>
              <w:t>）</w:t>
            </w:r>
            <w:r w:rsidRPr="00C8779D">
              <w:rPr>
                <w:spacing w:val="-2"/>
                <w:sz w:val="28"/>
              </w:rPr>
              <w:t>、初中组、高中组</w:t>
            </w:r>
            <w:r w:rsidRPr="00C8779D">
              <w:rPr>
                <w:sz w:val="28"/>
              </w:rPr>
              <w:t>（</w:t>
            </w:r>
            <w:r w:rsidRPr="00C8779D">
              <w:rPr>
                <w:spacing w:val="-2"/>
                <w:sz w:val="28"/>
              </w:rPr>
              <w:t>含中职</w:t>
            </w:r>
            <w:r w:rsidRPr="00C8779D">
              <w:rPr>
                <w:sz w:val="28"/>
              </w:rPr>
              <w:t>）</w:t>
            </w:r>
          </w:p>
        </w:tc>
      </w:tr>
      <w:tr w:rsidR="00F21539" w:rsidRPr="00C8779D" w14:paraId="74A1A66A" w14:textId="77777777" w:rsidTr="00647048">
        <w:trPr>
          <w:trHeight w:val="460"/>
        </w:trPr>
        <w:tc>
          <w:tcPr>
            <w:tcW w:w="2263" w:type="dxa"/>
          </w:tcPr>
          <w:p w14:paraId="1C0D52F9" w14:textId="77777777" w:rsidR="00F21539" w:rsidRPr="00C8779D" w:rsidRDefault="00F21539" w:rsidP="00647048">
            <w:pPr>
              <w:pStyle w:val="TableParagraph"/>
              <w:spacing w:before="75"/>
              <w:ind w:left="412" w:right="400"/>
              <w:jc w:val="center"/>
              <w:rPr>
                <w:sz w:val="28"/>
              </w:rPr>
            </w:pPr>
            <w:r w:rsidRPr="00C8779D">
              <w:rPr>
                <w:sz w:val="28"/>
              </w:rPr>
              <w:t>优创未来</w:t>
            </w:r>
          </w:p>
        </w:tc>
        <w:tc>
          <w:tcPr>
            <w:tcW w:w="7089" w:type="dxa"/>
            <w:vMerge/>
            <w:tcBorders>
              <w:top w:val="nil"/>
            </w:tcBorders>
          </w:tcPr>
          <w:p w14:paraId="4634DA25" w14:textId="77777777" w:rsidR="00F21539" w:rsidRPr="00C8779D" w:rsidRDefault="00F21539" w:rsidP="00647048">
            <w:pPr>
              <w:rPr>
                <w:sz w:val="2"/>
                <w:szCs w:val="2"/>
              </w:rPr>
            </w:pPr>
          </w:p>
        </w:tc>
      </w:tr>
      <w:tr w:rsidR="00F21539" w:rsidRPr="00C8779D" w14:paraId="0614B90B" w14:textId="77777777" w:rsidTr="00647048">
        <w:trPr>
          <w:trHeight w:val="458"/>
        </w:trPr>
        <w:tc>
          <w:tcPr>
            <w:tcW w:w="2263" w:type="dxa"/>
          </w:tcPr>
          <w:p w14:paraId="787A1CB3" w14:textId="77777777" w:rsidR="00F21539" w:rsidRPr="00C8779D" w:rsidRDefault="00F21539" w:rsidP="00647048">
            <w:pPr>
              <w:pStyle w:val="TableParagraph"/>
              <w:spacing w:before="75"/>
              <w:ind w:left="412" w:right="400"/>
              <w:jc w:val="center"/>
              <w:rPr>
                <w:sz w:val="28"/>
              </w:rPr>
            </w:pPr>
            <w:r w:rsidRPr="00C8779D">
              <w:rPr>
                <w:sz w:val="28"/>
              </w:rPr>
              <w:t>智能博物</w:t>
            </w:r>
          </w:p>
        </w:tc>
        <w:tc>
          <w:tcPr>
            <w:tcW w:w="7089" w:type="dxa"/>
            <w:vMerge/>
            <w:tcBorders>
              <w:top w:val="nil"/>
            </w:tcBorders>
          </w:tcPr>
          <w:p w14:paraId="7FAC0A51" w14:textId="77777777" w:rsidR="00F21539" w:rsidRPr="00C8779D" w:rsidRDefault="00F21539" w:rsidP="00647048">
            <w:pPr>
              <w:rPr>
                <w:sz w:val="2"/>
                <w:szCs w:val="2"/>
              </w:rPr>
            </w:pPr>
          </w:p>
        </w:tc>
      </w:tr>
      <w:tr w:rsidR="00F21539" w:rsidRPr="00C8779D" w14:paraId="62DFA792" w14:textId="77777777" w:rsidTr="00647048">
        <w:trPr>
          <w:trHeight w:val="460"/>
        </w:trPr>
        <w:tc>
          <w:tcPr>
            <w:tcW w:w="2263" w:type="dxa"/>
          </w:tcPr>
          <w:p w14:paraId="640B98F6" w14:textId="77777777" w:rsidR="00F21539" w:rsidRPr="00C8779D" w:rsidRDefault="00F21539" w:rsidP="00647048">
            <w:pPr>
              <w:pStyle w:val="TableParagraph"/>
              <w:spacing w:before="75"/>
              <w:ind w:left="412" w:right="400"/>
              <w:jc w:val="center"/>
              <w:rPr>
                <w:sz w:val="28"/>
              </w:rPr>
            </w:pPr>
            <w:r w:rsidRPr="00C8779D">
              <w:rPr>
                <w:sz w:val="28"/>
              </w:rPr>
              <w:t>智能机器人</w:t>
            </w:r>
          </w:p>
        </w:tc>
        <w:tc>
          <w:tcPr>
            <w:tcW w:w="7089" w:type="dxa"/>
          </w:tcPr>
          <w:p w14:paraId="2BF7F786" w14:textId="77777777" w:rsidR="00F21539" w:rsidRPr="00C8779D" w:rsidRDefault="00F21539" w:rsidP="00647048">
            <w:pPr>
              <w:pStyle w:val="TableParagraph"/>
              <w:spacing w:before="75"/>
              <w:ind w:left="107"/>
              <w:rPr>
                <w:sz w:val="28"/>
              </w:rPr>
            </w:pPr>
            <w:r w:rsidRPr="00C8779D">
              <w:rPr>
                <w:sz w:val="28"/>
              </w:rPr>
              <w:t>小学组、初中组、高中组（含中职）</w:t>
            </w:r>
          </w:p>
        </w:tc>
      </w:tr>
    </w:tbl>
    <w:p w14:paraId="392C685A" w14:textId="77777777" w:rsidR="00F21539" w:rsidRPr="00C8779D" w:rsidRDefault="00F21539" w:rsidP="00F21539">
      <w:pPr>
        <w:pStyle w:val="1"/>
        <w:spacing w:line="486" w:lineRule="exact"/>
        <w:rPr>
          <w:rFonts w:ascii="楷体" w:eastAsia="楷体" w:hAnsi="楷体"/>
        </w:rPr>
      </w:pPr>
      <w:r w:rsidRPr="00C8779D">
        <w:rPr>
          <w:rFonts w:ascii="楷体" w:eastAsia="楷体" w:hAnsi="楷体" w:hint="eastAsia"/>
        </w:rPr>
        <w:t>（二）项目界定</w:t>
      </w:r>
    </w:p>
    <w:p w14:paraId="67D1A984" w14:textId="77777777" w:rsidR="00E11F55" w:rsidRPr="00C8779D" w:rsidRDefault="007116A0">
      <w:pPr>
        <w:pStyle w:val="11"/>
        <w:numPr>
          <w:ilvl w:val="0"/>
          <w:numId w:val="8"/>
        </w:numPr>
        <w:tabs>
          <w:tab w:val="left" w:pos="1148"/>
        </w:tabs>
        <w:spacing w:line="473" w:lineRule="exact"/>
        <w:rPr>
          <w:rFonts w:ascii="仿宋_GB2312" w:eastAsia="仿宋_GB2312" w:hAnsi="仿宋"/>
          <w:b/>
          <w:sz w:val="32"/>
        </w:rPr>
      </w:pPr>
      <w:r w:rsidRPr="00C8779D">
        <w:rPr>
          <w:rFonts w:ascii="仿宋_GB2312" w:eastAsia="仿宋_GB2312" w:hAnsi="仿宋" w:hint="eastAsia"/>
          <w:b/>
          <w:sz w:val="32"/>
        </w:rPr>
        <w:t>创意智造</w:t>
      </w:r>
    </w:p>
    <w:p w14:paraId="71611A1F" w14:textId="77777777" w:rsidR="00E11F55" w:rsidRPr="00C8779D" w:rsidRDefault="007116A0">
      <w:pPr>
        <w:pStyle w:val="a3"/>
        <w:spacing w:line="379" w:lineRule="exact"/>
        <w:ind w:firstLineChars="200" w:firstLine="640"/>
        <w:rPr>
          <w:rFonts w:ascii="仿宋_GB2312" w:eastAsia="仿宋_GB2312" w:hAnsi="仿宋"/>
        </w:rPr>
      </w:pPr>
      <w:r w:rsidRPr="00C8779D">
        <w:rPr>
          <w:rFonts w:ascii="仿宋_GB2312" w:eastAsia="仿宋_GB2312" w:hAnsi="仿宋" w:hint="eastAsia"/>
        </w:rPr>
        <w:t>参与者在电脑辅助下进行设计和创作，可使用各类计算机三维设计软件、3D 打印、激光切割等，结合开源硬件，制作出体现</w:t>
      </w:r>
      <w:proofErr w:type="gramStart"/>
      <w:r w:rsidRPr="00C8779D">
        <w:rPr>
          <w:rFonts w:ascii="仿宋_GB2312" w:eastAsia="仿宋_GB2312" w:hAnsi="仿宋" w:hint="eastAsia"/>
        </w:rPr>
        <w:t>创客文化</w:t>
      </w:r>
      <w:proofErr w:type="gramEnd"/>
      <w:r w:rsidRPr="00C8779D">
        <w:rPr>
          <w:rFonts w:ascii="仿宋_GB2312" w:eastAsia="仿宋_GB2312" w:hAnsi="仿宋" w:hint="eastAsia"/>
        </w:rPr>
        <w:t>和多学科综合应用的作品，并进行交流展示。项目旨在锻炼学生观察生活和问题解决的能力，突出创新、创意和动手实践，不鼓励依赖高端器材或堆积器材数量。通过合理的结构设计、科学的元器件使用、恰当的技术运用、有效的功能实现，完成作品创作，如趣味电子装置、互动多媒体、智能机器等。</w:t>
      </w:r>
      <w:r w:rsidRPr="00C8779D">
        <w:rPr>
          <w:rFonts w:ascii="仿宋_GB2312" w:eastAsia="仿宋_GB2312" w:hAnsi="仿宋" w:hint="eastAsia"/>
          <w:spacing w:val="-23"/>
        </w:rPr>
        <w:t>作品创作着重体现创新意识。</w:t>
      </w:r>
    </w:p>
    <w:p w14:paraId="35340A0E" w14:textId="77777777" w:rsidR="00E11F55" w:rsidRPr="00C8779D" w:rsidRDefault="007116A0">
      <w:pPr>
        <w:pStyle w:val="1"/>
        <w:numPr>
          <w:ilvl w:val="0"/>
          <w:numId w:val="8"/>
        </w:numPr>
        <w:tabs>
          <w:tab w:val="left" w:pos="1148"/>
        </w:tabs>
        <w:spacing w:line="461" w:lineRule="exact"/>
        <w:rPr>
          <w:rFonts w:ascii="仿宋_GB2312" w:eastAsia="仿宋_GB2312" w:hAnsi="仿宋"/>
        </w:rPr>
      </w:pPr>
      <w:r w:rsidRPr="00C8779D">
        <w:rPr>
          <w:rFonts w:ascii="仿宋_GB2312" w:eastAsia="仿宋_GB2312" w:hAnsi="仿宋" w:hint="eastAsia"/>
        </w:rPr>
        <w:t>优创未来</w:t>
      </w:r>
    </w:p>
    <w:p w14:paraId="2872790E"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参与者通过简单的人工智能应用模块搭建、设计，初步实现人工</w:t>
      </w:r>
    </w:p>
    <w:p w14:paraId="4A9AC9E1" w14:textId="77777777" w:rsidR="00E11F55" w:rsidRPr="00C8779D" w:rsidRDefault="007116A0">
      <w:pPr>
        <w:pStyle w:val="a3"/>
        <w:spacing w:before="10" w:line="244" w:lineRule="auto"/>
        <w:ind w:right="434"/>
        <w:jc w:val="both"/>
        <w:rPr>
          <w:rFonts w:ascii="仿宋_GB2312" w:eastAsia="仿宋_GB2312" w:hAnsi="仿宋"/>
        </w:rPr>
      </w:pPr>
      <w:r w:rsidRPr="00C8779D">
        <w:rPr>
          <w:rFonts w:ascii="仿宋_GB2312" w:eastAsia="仿宋_GB2312" w:hAnsi="仿宋" w:hint="eastAsia"/>
          <w:spacing w:val="-9"/>
        </w:rPr>
        <w:t>智能创意应用方案，并进行交流展示。项目旨在让学生了解人工智能</w:t>
      </w:r>
      <w:r w:rsidRPr="00C8779D">
        <w:rPr>
          <w:rFonts w:ascii="仿宋_GB2312" w:eastAsia="仿宋_GB2312" w:hAnsi="仿宋" w:hint="eastAsia"/>
          <w:spacing w:val="-7"/>
        </w:rPr>
        <w:t>领域的基础知识和主要算法，学习人工智能技术的应用案例，并结合</w:t>
      </w:r>
      <w:r w:rsidRPr="00C8779D">
        <w:rPr>
          <w:rFonts w:ascii="仿宋_GB2312" w:eastAsia="仿宋_GB2312" w:hAnsi="仿宋" w:hint="eastAsia"/>
          <w:spacing w:val="-9"/>
        </w:rPr>
        <w:t>自身的生活实际，以改善人们生活品质为目的，初步实现自己的创意</w:t>
      </w:r>
      <w:r w:rsidRPr="00C8779D">
        <w:rPr>
          <w:rFonts w:ascii="仿宋_GB2312" w:eastAsia="仿宋_GB2312" w:hAnsi="仿宋" w:hint="eastAsia"/>
          <w:spacing w:val="-24"/>
        </w:rPr>
        <w:t>应用方案，利用如机器学习、自然语言处理、智能语音、计算机视觉、</w:t>
      </w:r>
      <w:r w:rsidRPr="00C8779D">
        <w:rPr>
          <w:rFonts w:ascii="仿宋_GB2312" w:eastAsia="仿宋_GB2312" w:hAnsi="仿宋" w:hint="eastAsia"/>
          <w:spacing w:val="-7"/>
        </w:rPr>
        <w:t>自定义图像识别等技术，</w:t>
      </w:r>
      <w:proofErr w:type="gramStart"/>
      <w:r w:rsidRPr="00C8779D">
        <w:rPr>
          <w:rFonts w:ascii="仿宋_GB2312" w:eastAsia="仿宋_GB2312" w:hAnsi="仿宋" w:hint="eastAsia"/>
          <w:spacing w:val="-7"/>
        </w:rPr>
        <w:t>突出生活</w:t>
      </w:r>
      <w:proofErr w:type="gramEnd"/>
      <w:r w:rsidRPr="00C8779D">
        <w:rPr>
          <w:rFonts w:ascii="仿宋_GB2312" w:eastAsia="仿宋_GB2312" w:hAnsi="仿宋" w:hint="eastAsia"/>
          <w:spacing w:val="-7"/>
        </w:rPr>
        <w:t>中实际问题的解决，初步探索人工</w:t>
      </w:r>
      <w:r w:rsidRPr="00C8779D">
        <w:rPr>
          <w:rFonts w:ascii="仿宋_GB2312" w:eastAsia="仿宋_GB2312" w:hAnsi="仿宋" w:hint="eastAsia"/>
          <w:spacing w:val="-10"/>
        </w:rPr>
        <w:t>智能领域的奥秘。创作中强调人工智能在社会生活各方面的创新性应</w:t>
      </w:r>
      <w:r w:rsidRPr="00C8779D">
        <w:rPr>
          <w:rFonts w:ascii="仿宋_GB2312" w:eastAsia="仿宋_GB2312" w:hAnsi="仿宋" w:hint="eastAsia"/>
        </w:rPr>
        <w:t>用，如智慧社区、智慧农业、智慧交通等。</w:t>
      </w:r>
    </w:p>
    <w:p w14:paraId="2F3F94A1" w14:textId="77777777" w:rsidR="00E11F55" w:rsidRPr="00C8779D" w:rsidRDefault="007116A0">
      <w:pPr>
        <w:pStyle w:val="1"/>
        <w:numPr>
          <w:ilvl w:val="0"/>
          <w:numId w:val="8"/>
        </w:numPr>
        <w:tabs>
          <w:tab w:val="left" w:pos="1148"/>
        </w:tabs>
        <w:spacing w:line="465" w:lineRule="exact"/>
        <w:rPr>
          <w:rFonts w:ascii="仿宋_GB2312" w:eastAsia="仿宋_GB2312" w:hAnsi="仿宋"/>
        </w:rPr>
      </w:pPr>
      <w:r w:rsidRPr="00C8779D">
        <w:rPr>
          <w:rFonts w:ascii="仿宋_GB2312" w:eastAsia="仿宋_GB2312" w:hAnsi="仿宋" w:hint="eastAsia"/>
        </w:rPr>
        <w:t>智能博物</w:t>
      </w:r>
    </w:p>
    <w:p w14:paraId="3535C0CD"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参与者通过教育部教育技术与资源发展中心（中央电化教育馆）</w:t>
      </w:r>
    </w:p>
    <w:p w14:paraId="6A3249EB" w14:textId="77777777" w:rsidR="00E11F55" w:rsidRPr="00C8779D" w:rsidRDefault="007116A0">
      <w:pPr>
        <w:pStyle w:val="a3"/>
        <w:spacing w:before="10" w:line="244" w:lineRule="auto"/>
        <w:ind w:right="276"/>
        <w:rPr>
          <w:rFonts w:ascii="仿宋_GB2312" w:eastAsia="仿宋_GB2312" w:hAnsi="仿宋"/>
        </w:rPr>
      </w:pPr>
      <w:r w:rsidRPr="00C8779D">
        <w:rPr>
          <w:rFonts w:ascii="仿宋_GB2312" w:eastAsia="仿宋_GB2312" w:hAnsi="仿宋" w:hint="eastAsia"/>
          <w:spacing w:val="-5"/>
        </w:rPr>
        <w:t>人工智能课程的学习及深入思考，结合人工智能技术原理，通过计算</w:t>
      </w:r>
      <w:r w:rsidRPr="00C8779D">
        <w:rPr>
          <w:rFonts w:ascii="仿宋_GB2312" w:eastAsia="仿宋_GB2312" w:hAnsi="仿宋" w:hint="eastAsia"/>
          <w:spacing w:val="-11"/>
        </w:rPr>
        <w:t>机编程和手工搭建，智造机器人进行交流展示。鼓励突出人工智能属</w:t>
      </w:r>
      <w:r w:rsidRPr="00C8779D">
        <w:rPr>
          <w:rFonts w:ascii="仿宋_GB2312" w:eastAsia="仿宋_GB2312" w:hAnsi="仿宋" w:hint="eastAsia"/>
          <w:spacing w:val="-3"/>
        </w:rPr>
        <w:t xml:space="preserve">性，如使用图像识别、视觉识别、语音识别、自然语言处理等技术， </w:t>
      </w:r>
      <w:r w:rsidRPr="00C8779D">
        <w:rPr>
          <w:rFonts w:ascii="仿宋_GB2312" w:eastAsia="仿宋_GB2312" w:hAnsi="仿宋" w:hint="eastAsia"/>
          <w:spacing w:val="-10"/>
        </w:rPr>
        <w:t>通过机器学习、深度学习手段，实现相关智能感知，执行规定任务和</w:t>
      </w:r>
      <w:r w:rsidRPr="00C8779D">
        <w:rPr>
          <w:rFonts w:ascii="仿宋_GB2312" w:eastAsia="仿宋_GB2312" w:hAnsi="仿宋" w:hint="eastAsia"/>
          <w:spacing w:val="-5"/>
          <w:w w:val="99"/>
        </w:rPr>
        <w:t>实现预设功能。项目围绕</w:t>
      </w:r>
      <w:r w:rsidRPr="00C8779D">
        <w:rPr>
          <w:rFonts w:ascii="仿宋_GB2312" w:eastAsia="仿宋_GB2312" w:hAnsi="仿宋" w:hint="eastAsia"/>
          <w:spacing w:val="1"/>
          <w:w w:val="99"/>
        </w:rPr>
        <w:t>“A</w:t>
      </w:r>
      <w:r w:rsidRPr="00C8779D">
        <w:rPr>
          <w:rFonts w:ascii="仿宋_GB2312" w:eastAsia="仿宋_GB2312" w:hAnsi="仿宋" w:hint="eastAsia"/>
          <w:w w:val="99"/>
        </w:rPr>
        <w:t>I</w:t>
      </w:r>
      <w:r w:rsidRPr="00C8779D">
        <w:rPr>
          <w:rFonts w:ascii="仿宋_GB2312" w:eastAsia="仿宋_GB2312" w:hAnsi="仿宋" w:hint="eastAsia"/>
          <w:spacing w:val="-80"/>
        </w:rPr>
        <w:t xml:space="preserve"> </w:t>
      </w:r>
      <w:r w:rsidRPr="00C8779D">
        <w:rPr>
          <w:rFonts w:ascii="仿宋_GB2312" w:eastAsia="仿宋_GB2312" w:hAnsi="仿宋" w:hint="eastAsia"/>
          <w:spacing w:val="-13"/>
          <w:w w:val="99"/>
        </w:rPr>
        <w:t>机器识别”，模拟多场景的智能识别及</w:t>
      </w:r>
      <w:r w:rsidRPr="00C8779D">
        <w:rPr>
          <w:rFonts w:ascii="仿宋_GB2312" w:eastAsia="仿宋_GB2312" w:hAnsi="仿宋" w:hint="eastAsia"/>
          <w:spacing w:val="-14"/>
        </w:rPr>
        <w:t>文本分类工作，如物品分类、情绪分类等。学生通过熟练应用智能语</w:t>
      </w:r>
      <w:r w:rsidRPr="00C8779D">
        <w:rPr>
          <w:rFonts w:ascii="仿宋_GB2312" w:eastAsia="仿宋_GB2312" w:hAnsi="仿宋" w:hint="eastAsia"/>
          <w:spacing w:val="-10"/>
        </w:rPr>
        <w:t>音、计算机</w:t>
      </w:r>
      <w:r w:rsidRPr="00C8779D">
        <w:rPr>
          <w:rFonts w:ascii="仿宋_GB2312" w:eastAsia="仿宋_GB2312" w:hAnsi="仿宋" w:hint="eastAsia"/>
          <w:spacing w:val="-10"/>
        </w:rPr>
        <w:lastRenderedPageBreak/>
        <w:t>视觉、自然语音处理等技术，设计并实现一款具备能听会</w:t>
      </w:r>
      <w:r w:rsidRPr="00C8779D">
        <w:rPr>
          <w:rFonts w:ascii="仿宋_GB2312" w:eastAsia="仿宋_GB2312" w:hAnsi="仿宋" w:hint="eastAsia"/>
          <w:spacing w:val="-11"/>
        </w:rPr>
        <w:t>说、能看会认、能理解会思考的智能系统，创作中强调人工智能技术应用的合理性、丰富性和创新性。</w:t>
      </w:r>
    </w:p>
    <w:p w14:paraId="264AA739" w14:textId="77777777" w:rsidR="00E11F55" w:rsidRPr="00C8779D" w:rsidRDefault="007116A0">
      <w:pPr>
        <w:pStyle w:val="1"/>
        <w:numPr>
          <w:ilvl w:val="0"/>
          <w:numId w:val="8"/>
        </w:numPr>
        <w:tabs>
          <w:tab w:val="left" w:pos="1148"/>
        </w:tabs>
        <w:spacing w:line="468" w:lineRule="exact"/>
        <w:rPr>
          <w:rFonts w:ascii="仿宋_GB2312" w:eastAsia="仿宋_GB2312" w:hAnsi="仿宋"/>
        </w:rPr>
      </w:pPr>
      <w:r w:rsidRPr="00C8779D">
        <w:rPr>
          <w:rFonts w:ascii="仿宋_GB2312" w:eastAsia="仿宋_GB2312" w:hAnsi="仿宋" w:hint="eastAsia"/>
        </w:rPr>
        <w:t>智能机器人</w:t>
      </w:r>
    </w:p>
    <w:p w14:paraId="18FDE9EF"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双足人形机器人或多足仿生类机器人、轮式或履带式行走机器人、</w:t>
      </w:r>
    </w:p>
    <w:p w14:paraId="60044073" w14:textId="6947254B" w:rsidR="00E11F55" w:rsidRPr="00C8779D" w:rsidRDefault="007116A0">
      <w:pPr>
        <w:pStyle w:val="a3"/>
        <w:spacing w:before="11" w:line="244" w:lineRule="auto"/>
        <w:ind w:right="436"/>
        <w:jc w:val="both"/>
        <w:rPr>
          <w:rFonts w:ascii="仿宋_GB2312" w:eastAsia="仿宋_GB2312" w:hAnsi="仿宋"/>
        </w:rPr>
      </w:pPr>
      <w:r w:rsidRPr="00C8779D">
        <w:rPr>
          <w:rFonts w:ascii="仿宋_GB2312" w:eastAsia="仿宋_GB2312" w:hAnsi="仿宋" w:hint="eastAsia"/>
          <w:spacing w:val="-3"/>
        </w:rPr>
        <w:t>可编程控制的空中飞行器</w:t>
      </w:r>
      <w:r w:rsidRPr="00C8779D">
        <w:rPr>
          <w:rFonts w:ascii="仿宋_GB2312" w:eastAsia="仿宋_GB2312" w:hAnsi="仿宋" w:hint="eastAsia"/>
        </w:rPr>
        <w:t>（飞行机器人</w:t>
      </w:r>
      <w:r w:rsidRPr="00C8779D">
        <w:rPr>
          <w:rFonts w:ascii="仿宋_GB2312" w:eastAsia="仿宋_GB2312" w:hAnsi="仿宋" w:hint="eastAsia"/>
          <w:spacing w:val="-27"/>
        </w:rPr>
        <w:t>）</w:t>
      </w:r>
      <w:r w:rsidRPr="00C8779D">
        <w:rPr>
          <w:rFonts w:ascii="仿宋_GB2312" w:eastAsia="仿宋_GB2312" w:hAnsi="仿宋" w:hint="eastAsia"/>
          <w:spacing w:val="-5"/>
        </w:rPr>
        <w:t>均可参与本项目。参与者在任务完成过程中学习智能机器人整体结构及其控制器、驱动器、传感</w:t>
      </w:r>
      <w:r w:rsidRPr="00C8779D">
        <w:rPr>
          <w:rFonts w:ascii="仿宋_GB2312" w:eastAsia="仿宋_GB2312" w:hAnsi="仿宋" w:hint="eastAsia"/>
          <w:spacing w:val="-8"/>
        </w:rPr>
        <w:t>器的相关知识以及编程方法，综合应用智能机器人技术来创造性地解</w:t>
      </w:r>
      <w:r w:rsidRPr="00C8779D">
        <w:rPr>
          <w:rFonts w:ascii="仿宋_GB2312" w:eastAsia="仿宋_GB2312" w:hAnsi="仿宋" w:hint="eastAsia"/>
          <w:spacing w:val="-7"/>
        </w:rPr>
        <w:t>决问题并进行交流展示。项目旨在让学生更多地了解、掌握各类智能机器人尤其是国内自主开发、具有自主知识产权、在工农业生产和科</w:t>
      </w:r>
      <w:r w:rsidRPr="00C8779D">
        <w:rPr>
          <w:rFonts w:ascii="仿宋_GB2312" w:eastAsia="仿宋_GB2312" w:hAnsi="仿宋" w:hint="eastAsia"/>
          <w:spacing w:val="6"/>
          <w:w w:val="95"/>
        </w:rPr>
        <w:t>学研究中发挥重大作用的智能机器人的基础原理及它们的设计制造</w:t>
      </w:r>
      <w:r w:rsidRPr="00C8779D">
        <w:rPr>
          <w:rFonts w:ascii="仿宋_GB2312" w:eastAsia="仿宋_GB2312" w:hAnsi="仿宋" w:hint="eastAsia"/>
        </w:rPr>
        <w:t>知识。</w:t>
      </w:r>
    </w:p>
    <w:p w14:paraId="1E2978AF"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（三）报名安排</w:t>
      </w:r>
    </w:p>
    <w:p w14:paraId="3807A38C" w14:textId="77777777" w:rsidR="00E11F55" w:rsidRPr="00C8779D" w:rsidRDefault="007116A0">
      <w:pPr>
        <w:spacing w:line="440" w:lineRule="exact"/>
        <w:ind w:firstLineChars="200" w:firstLine="640"/>
        <w:rPr>
          <w:rFonts w:ascii="仿宋_GB2312" w:eastAsia="仿宋_GB2312"/>
          <w:sz w:val="32"/>
          <w:szCs w:val="32"/>
        </w:rPr>
      </w:pPr>
      <w:r w:rsidRPr="00C8779D">
        <w:rPr>
          <w:rFonts w:ascii="仿宋_GB2312" w:eastAsia="仿宋_GB2312" w:hint="eastAsia"/>
          <w:sz w:val="32"/>
          <w:szCs w:val="32"/>
          <w:lang w:val="en-US"/>
        </w:rPr>
        <w:t>1.</w:t>
      </w:r>
      <w:r w:rsidRPr="00C8779D">
        <w:rPr>
          <w:rFonts w:ascii="仿宋_GB2312" w:eastAsia="仿宋_GB2312" w:hint="eastAsia"/>
          <w:sz w:val="32"/>
          <w:szCs w:val="32"/>
        </w:rPr>
        <w:t>各项目以市州或省直学校为单位进行队伍</w:t>
      </w:r>
      <w:r w:rsidRPr="00C8779D">
        <w:rPr>
          <w:rFonts w:ascii="仿宋_GB2312" w:eastAsia="仿宋_GB2312" w:hint="eastAsia"/>
          <w:sz w:val="32"/>
          <w:szCs w:val="32"/>
          <w:lang w:val="en-US"/>
        </w:rPr>
        <w:t>限额</w:t>
      </w:r>
      <w:r w:rsidRPr="00C8779D">
        <w:rPr>
          <w:rFonts w:ascii="仿宋_GB2312" w:eastAsia="仿宋_GB2312" w:hint="eastAsia"/>
          <w:sz w:val="32"/>
          <w:szCs w:val="32"/>
        </w:rPr>
        <w:t>推荐，具体名额分配见附表1，每支队伍不超过2人，每支队伍限报1名指导教师。</w:t>
      </w:r>
      <w:r w:rsidRPr="00C8779D">
        <w:rPr>
          <w:rFonts w:ascii="仿宋_GB2312" w:eastAsia="仿宋_GB2312" w:hint="eastAsia"/>
          <w:sz w:val="32"/>
          <w:szCs w:val="32"/>
        </w:rPr>
        <w:t> </w:t>
      </w:r>
    </w:p>
    <w:p w14:paraId="181A00C3" w14:textId="77777777" w:rsidR="00E11F55" w:rsidRPr="00C8779D" w:rsidRDefault="007116A0">
      <w:pPr>
        <w:adjustRightInd w:val="0"/>
        <w:snapToGrid w:val="0"/>
        <w:spacing w:line="400" w:lineRule="exact"/>
        <w:ind w:firstLineChars="200" w:firstLine="640"/>
        <w:rPr>
          <w:rFonts w:ascii="仿宋_GB2312" w:eastAsia="仿宋_GB2312"/>
          <w:sz w:val="32"/>
          <w:szCs w:val="32"/>
        </w:rPr>
      </w:pPr>
      <w:r w:rsidRPr="00C8779D">
        <w:rPr>
          <w:rFonts w:ascii="仿宋_GB2312" w:eastAsia="仿宋_GB2312" w:hint="eastAsia"/>
          <w:sz w:val="32"/>
          <w:szCs w:val="32"/>
          <w:lang w:val="en-US"/>
        </w:rPr>
        <w:t>2</w:t>
      </w:r>
      <w:r w:rsidRPr="00C8779D">
        <w:rPr>
          <w:rFonts w:ascii="仿宋_GB2312" w:eastAsia="仿宋_GB2312" w:hint="eastAsia"/>
          <w:sz w:val="32"/>
          <w:szCs w:val="32"/>
        </w:rPr>
        <w:t>.请各市州活动组织单位于2023年</w:t>
      </w:r>
      <w:r w:rsidRPr="00C8779D">
        <w:rPr>
          <w:rFonts w:ascii="仿宋_GB2312" w:eastAsia="仿宋_GB2312"/>
          <w:sz w:val="32"/>
          <w:szCs w:val="32"/>
        </w:rPr>
        <w:t>4</w:t>
      </w:r>
      <w:r w:rsidRPr="00C8779D">
        <w:rPr>
          <w:rFonts w:ascii="仿宋_GB2312" w:eastAsia="仿宋_GB2312" w:hint="eastAsia"/>
          <w:sz w:val="32"/>
          <w:szCs w:val="32"/>
        </w:rPr>
        <w:t>月1日—</w:t>
      </w:r>
      <w:r w:rsidRPr="00C8779D">
        <w:rPr>
          <w:rFonts w:ascii="仿宋_GB2312" w:eastAsia="仿宋_GB2312" w:hint="eastAsia"/>
          <w:sz w:val="32"/>
          <w:szCs w:val="32"/>
          <w:lang w:val="en-US"/>
        </w:rPr>
        <w:t>4</w:t>
      </w:r>
      <w:r w:rsidRPr="00C8779D">
        <w:rPr>
          <w:rFonts w:ascii="仿宋_GB2312" w:eastAsia="仿宋_GB2312" w:hint="eastAsia"/>
          <w:sz w:val="32"/>
          <w:szCs w:val="32"/>
        </w:rPr>
        <w:t>月</w:t>
      </w:r>
      <w:r w:rsidRPr="00C8779D">
        <w:rPr>
          <w:rFonts w:ascii="仿宋_GB2312" w:eastAsia="仿宋_GB2312" w:hint="eastAsia"/>
          <w:sz w:val="32"/>
          <w:szCs w:val="32"/>
          <w:lang w:val="en-US"/>
        </w:rPr>
        <w:t>1</w:t>
      </w:r>
      <w:r w:rsidRPr="00C8779D">
        <w:rPr>
          <w:rFonts w:ascii="仿宋_GB2312" w:eastAsia="仿宋_GB2312"/>
          <w:sz w:val="32"/>
          <w:szCs w:val="32"/>
        </w:rPr>
        <w:t>0</w:t>
      </w:r>
      <w:r w:rsidRPr="00C8779D">
        <w:rPr>
          <w:rFonts w:ascii="仿宋_GB2312" w:eastAsia="仿宋_GB2312" w:hint="eastAsia"/>
          <w:sz w:val="32"/>
          <w:szCs w:val="32"/>
        </w:rPr>
        <w:t>日期间</w:t>
      </w:r>
      <w:r w:rsidRPr="00C8779D">
        <w:rPr>
          <w:rFonts w:ascii="仿宋_GB2312" w:eastAsia="仿宋_GB2312" w:hint="eastAsia"/>
          <w:sz w:val="32"/>
          <w:szCs w:val="32"/>
          <w:lang w:val="en-US"/>
        </w:rPr>
        <w:t>将作品及相关资料利用百度网</w:t>
      </w:r>
      <w:proofErr w:type="gramStart"/>
      <w:r w:rsidRPr="00C8779D">
        <w:rPr>
          <w:rFonts w:ascii="仿宋_GB2312" w:eastAsia="仿宋_GB2312" w:hint="eastAsia"/>
          <w:sz w:val="32"/>
          <w:szCs w:val="32"/>
          <w:lang w:val="en-US"/>
        </w:rPr>
        <w:t>盘上传并将</w:t>
      </w:r>
      <w:proofErr w:type="gramEnd"/>
      <w:r w:rsidRPr="00C8779D">
        <w:rPr>
          <w:rFonts w:ascii="仿宋_GB2312" w:eastAsia="仿宋_GB2312" w:hint="eastAsia"/>
          <w:sz w:val="32"/>
          <w:szCs w:val="32"/>
          <w:lang w:val="en-US"/>
        </w:rPr>
        <w:t>链接</w:t>
      </w:r>
      <w:r w:rsidRPr="00C8779D">
        <w:rPr>
          <w:rFonts w:ascii="仿宋_GB2312" w:eastAsia="仿宋_GB2312" w:hint="eastAsia"/>
          <w:sz w:val="32"/>
          <w:szCs w:val="32"/>
        </w:rPr>
        <w:t>发送至邮箱</w:t>
      </w:r>
      <w:r w:rsidRPr="00C8779D">
        <w:rPr>
          <w:rFonts w:ascii="仿宋_GB2312" w:eastAsia="仿宋_GB2312" w:hint="eastAsia"/>
          <w:sz w:val="32"/>
          <w:szCs w:val="32"/>
          <w:lang w:val="en-US"/>
        </w:rPr>
        <w:t>329356275@qq.com，</w:t>
      </w:r>
      <w:r w:rsidRPr="00C8779D">
        <w:rPr>
          <w:rFonts w:ascii="仿宋_GB2312" w:eastAsia="仿宋_GB2312" w:hint="eastAsia"/>
          <w:sz w:val="32"/>
          <w:szCs w:val="32"/>
        </w:rPr>
        <w:t>同时，需一并提交本年度“创意智造”项目活动器材使用情况文档。</w:t>
      </w:r>
    </w:p>
    <w:p w14:paraId="389BF695" w14:textId="77777777" w:rsidR="00E11F55" w:rsidRPr="00C8779D" w:rsidRDefault="007116A0">
      <w:pPr>
        <w:widowControl/>
        <w:adjustRightInd w:val="0"/>
        <w:snapToGrid w:val="0"/>
        <w:spacing w:line="400" w:lineRule="exact"/>
        <w:ind w:firstLineChars="200" w:firstLine="640"/>
        <w:outlineLvl w:val="0"/>
        <w:rPr>
          <w:rFonts w:ascii="黑体" w:eastAsia="黑体"/>
          <w:sz w:val="32"/>
          <w:szCs w:val="32"/>
        </w:rPr>
      </w:pPr>
      <w:r w:rsidRPr="00C8779D">
        <w:rPr>
          <w:rFonts w:ascii="黑体" w:eastAsia="黑体" w:hint="eastAsia"/>
          <w:sz w:val="32"/>
          <w:szCs w:val="32"/>
          <w:lang w:val="en-US"/>
        </w:rPr>
        <w:t>七.乐高教育类有关要求</w:t>
      </w:r>
    </w:p>
    <w:p w14:paraId="524F7F61"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（一）活动内容</w:t>
      </w:r>
    </w:p>
    <w:p w14:paraId="4ED6907E" w14:textId="77777777" w:rsidR="00E11F55" w:rsidRPr="00C8779D" w:rsidRDefault="007116A0" w:rsidP="00BC617F">
      <w:pPr>
        <w:spacing w:line="440" w:lineRule="exact"/>
        <w:ind w:firstLineChars="168" w:firstLine="538"/>
        <w:rPr>
          <w:rFonts w:ascii="黑体" w:eastAsia="黑体"/>
          <w:sz w:val="32"/>
          <w:szCs w:val="32"/>
        </w:rPr>
      </w:pPr>
      <w:r w:rsidRPr="00C8779D">
        <w:rPr>
          <w:rFonts w:ascii="仿宋_GB2312" w:eastAsia="仿宋_GB2312" w:hint="eastAsia"/>
          <w:sz w:val="32"/>
          <w:szCs w:val="32"/>
        </w:rPr>
        <w:t>活动内容包括</w:t>
      </w:r>
      <w:r w:rsidRPr="00C8779D">
        <w:rPr>
          <w:rFonts w:ascii="仿宋_GB2312" w:eastAsia="仿宋_GB2312"/>
          <w:sz w:val="32"/>
          <w:szCs w:val="32"/>
        </w:rPr>
        <w:t>：</w:t>
      </w:r>
      <w:r w:rsidRPr="00C8779D">
        <w:rPr>
          <w:rFonts w:ascii="仿宋_GB2312" w:eastAsia="仿宋_GB2312" w:hint="eastAsia"/>
          <w:bCs/>
          <w:sz w:val="32"/>
          <w:szCs w:val="32"/>
        </w:rPr>
        <w:t>FLL少儿</w:t>
      </w:r>
      <w:proofErr w:type="gramStart"/>
      <w:r w:rsidRPr="00C8779D">
        <w:rPr>
          <w:rFonts w:ascii="仿宋_GB2312" w:eastAsia="仿宋_GB2312" w:hint="eastAsia"/>
          <w:bCs/>
          <w:sz w:val="32"/>
          <w:szCs w:val="32"/>
        </w:rPr>
        <w:t>探索科创</w:t>
      </w:r>
      <w:proofErr w:type="gramEnd"/>
      <w:r w:rsidRPr="00C8779D">
        <w:rPr>
          <w:rFonts w:ascii="仿宋_GB2312" w:eastAsia="仿宋_GB2312" w:hint="eastAsia"/>
          <w:bCs/>
          <w:sz w:val="32"/>
          <w:szCs w:val="32"/>
        </w:rPr>
        <w:t>活动项目（以下简称“FLL探索”）和FLL青少年机器人挑战项目（以下简称“FLL挑战”）</w:t>
      </w:r>
      <w:r w:rsidRPr="00C8779D">
        <w:rPr>
          <w:rFonts w:ascii="仿宋_GB2312" w:eastAsia="仿宋_GB2312" w:hint="eastAsia"/>
          <w:sz w:val="32"/>
          <w:szCs w:val="32"/>
        </w:rPr>
        <w:t>。</w:t>
      </w:r>
    </w:p>
    <w:p w14:paraId="18720CF7"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（二）项目设置</w:t>
      </w:r>
    </w:p>
    <w:p w14:paraId="6A681560" w14:textId="77777777" w:rsidR="00E11F55" w:rsidRPr="00C8779D" w:rsidRDefault="007116A0" w:rsidP="00BC617F">
      <w:pPr>
        <w:spacing w:line="440" w:lineRule="exact"/>
        <w:ind w:firstLineChars="168" w:firstLine="538"/>
        <w:rPr>
          <w:rFonts w:ascii="仿宋_GB2312" w:eastAsia="仿宋_GB2312"/>
          <w:bCs/>
          <w:sz w:val="32"/>
          <w:szCs w:val="32"/>
        </w:rPr>
      </w:pPr>
      <w:r w:rsidRPr="00C8779D">
        <w:rPr>
          <w:rFonts w:ascii="仿宋_GB2312" w:eastAsia="仿宋_GB2312" w:hint="eastAsia"/>
          <w:bCs/>
          <w:sz w:val="32"/>
          <w:szCs w:val="32"/>
        </w:rPr>
        <w:t>FLL探索项目：小学一至三年级在校学生。</w:t>
      </w:r>
    </w:p>
    <w:p w14:paraId="3609062D" w14:textId="7F8942AE" w:rsidR="00E11F55" w:rsidRPr="00C8779D" w:rsidRDefault="007116A0" w:rsidP="00BC617F">
      <w:pPr>
        <w:spacing w:line="440" w:lineRule="exact"/>
        <w:ind w:firstLineChars="168" w:firstLine="538"/>
        <w:rPr>
          <w:rFonts w:ascii="仿宋_GB2312" w:eastAsia="仿宋_GB2312"/>
          <w:bCs/>
          <w:sz w:val="32"/>
          <w:szCs w:val="32"/>
        </w:rPr>
      </w:pPr>
      <w:r w:rsidRPr="00C8779D">
        <w:rPr>
          <w:rFonts w:ascii="仿宋_GB2312" w:eastAsia="仿宋_GB2312" w:hint="eastAsia"/>
          <w:bCs/>
          <w:sz w:val="32"/>
          <w:szCs w:val="32"/>
        </w:rPr>
        <w:t>FLL挑战项目：小学四至六年级、初中、高中</w:t>
      </w:r>
      <w:bookmarkStart w:id="5" w:name="OLE_LINK3"/>
      <w:bookmarkStart w:id="6" w:name="OLE_LINK4"/>
      <w:r w:rsidRPr="00C8779D">
        <w:rPr>
          <w:rFonts w:ascii="仿宋_GB2312" w:eastAsia="仿宋_GB2312" w:hAnsi="Calibri" w:hint="eastAsia"/>
          <w:sz w:val="32"/>
          <w:szCs w:val="32"/>
        </w:rPr>
        <w:t>（200</w:t>
      </w:r>
      <w:r w:rsidR="00EF68A5" w:rsidRPr="00C8779D">
        <w:rPr>
          <w:rFonts w:ascii="仿宋_GB2312" w:eastAsia="仿宋_GB2312" w:hAnsi="Calibri"/>
          <w:sz w:val="32"/>
          <w:szCs w:val="32"/>
        </w:rPr>
        <w:t>6</w:t>
      </w:r>
      <w:r w:rsidRPr="00C8779D">
        <w:rPr>
          <w:rFonts w:ascii="仿宋_GB2312" w:eastAsia="仿宋_GB2312" w:hAnsi="Calibri" w:hint="eastAsia"/>
          <w:sz w:val="32"/>
          <w:szCs w:val="32"/>
        </w:rPr>
        <w:t>年9月1日后出生</w:t>
      </w:r>
      <w:bookmarkEnd w:id="5"/>
      <w:bookmarkEnd w:id="6"/>
      <w:r w:rsidRPr="00C8779D">
        <w:rPr>
          <w:rFonts w:ascii="仿宋_GB2312" w:eastAsia="仿宋_GB2312" w:hint="eastAsia"/>
          <w:bCs/>
          <w:sz w:val="32"/>
          <w:szCs w:val="32"/>
        </w:rPr>
        <w:t>）的在校学生。</w:t>
      </w:r>
    </w:p>
    <w:p w14:paraId="133EC152"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（三）FLL少儿</w:t>
      </w:r>
      <w:proofErr w:type="gramStart"/>
      <w:r w:rsidRPr="00C8779D">
        <w:rPr>
          <w:rFonts w:ascii="楷体" w:eastAsia="楷体" w:hAnsi="楷体" w:hint="eastAsia"/>
        </w:rPr>
        <w:t>探索科创</w:t>
      </w:r>
      <w:proofErr w:type="gramEnd"/>
      <w:r w:rsidRPr="00C8779D">
        <w:rPr>
          <w:rFonts w:ascii="楷体" w:eastAsia="楷体" w:hAnsi="楷体" w:hint="eastAsia"/>
        </w:rPr>
        <w:t>活动项目说明及要求</w:t>
      </w:r>
    </w:p>
    <w:p w14:paraId="698B1983" w14:textId="77777777" w:rsidR="00E11F55" w:rsidRPr="00C8779D" w:rsidRDefault="007116A0" w:rsidP="00974F8C">
      <w:pPr>
        <w:spacing w:line="440" w:lineRule="exact"/>
        <w:ind w:firstLineChars="300" w:firstLine="964"/>
        <w:rPr>
          <w:rFonts w:ascii="楷体_GB2312" w:eastAsia="楷体_GB2312"/>
          <w:b/>
          <w:sz w:val="32"/>
          <w:szCs w:val="32"/>
        </w:rPr>
      </w:pPr>
      <w:r w:rsidRPr="00C8779D">
        <w:rPr>
          <w:rFonts w:ascii="楷体_GB2312" w:eastAsia="楷体_GB2312" w:hint="eastAsia"/>
          <w:b/>
          <w:sz w:val="32"/>
          <w:szCs w:val="32"/>
          <w:lang w:val="en-US"/>
        </w:rPr>
        <w:t>1.</w:t>
      </w:r>
      <w:r w:rsidRPr="00C8779D">
        <w:rPr>
          <w:rFonts w:ascii="楷体_GB2312" w:eastAsia="楷体_GB2312" w:hint="eastAsia"/>
          <w:b/>
          <w:sz w:val="32"/>
          <w:szCs w:val="32"/>
        </w:rPr>
        <w:t>项目说明</w:t>
      </w:r>
    </w:p>
    <w:p w14:paraId="185EB5AC" w14:textId="77777777" w:rsidR="00E11F55" w:rsidRPr="00C8779D" w:rsidRDefault="007116A0">
      <w:pPr>
        <w:spacing w:line="500" w:lineRule="exact"/>
        <w:ind w:firstLineChars="200" w:firstLine="640"/>
        <w:rPr>
          <w:rFonts w:ascii="仿宋_GB2312" w:eastAsia="仿宋_GB2312"/>
          <w:bCs/>
          <w:sz w:val="32"/>
          <w:szCs w:val="32"/>
        </w:rPr>
      </w:pPr>
      <w:r w:rsidRPr="00C8779D">
        <w:rPr>
          <w:rFonts w:ascii="仿宋_GB2312" w:eastAsia="仿宋_GB2312" w:hint="eastAsia"/>
          <w:bCs/>
          <w:sz w:val="32"/>
          <w:szCs w:val="32"/>
        </w:rPr>
        <w:t>（1）活动主题</w:t>
      </w:r>
    </w:p>
    <w:p w14:paraId="046C3D5D" w14:textId="77777777" w:rsidR="00E11F55" w:rsidRPr="00C8779D" w:rsidRDefault="007116A0">
      <w:pPr>
        <w:spacing w:line="500" w:lineRule="exact"/>
        <w:ind w:firstLineChars="200" w:firstLine="640"/>
        <w:rPr>
          <w:rFonts w:ascii="仿宋_GB2312" w:eastAsia="仿宋_GB2312"/>
          <w:sz w:val="32"/>
          <w:szCs w:val="32"/>
        </w:rPr>
      </w:pPr>
      <w:r w:rsidRPr="00C8779D">
        <w:rPr>
          <w:rFonts w:ascii="仿宋_GB2312" w:eastAsia="仿宋_GB2312" w:hint="eastAsia"/>
          <w:sz w:val="32"/>
          <w:szCs w:val="32"/>
        </w:rPr>
        <w:t>本年度活动以“未来新能”为主题，共同研究、思考和发展能源及相关行业。随着人们对能源的需求越来越多，孩子们需重新思考能源的产生和使用方式。鼓励学生团队围绕能源的采集、分配、储存、运输、</w:t>
      </w:r>
      <w:r w:rsidRPr="00C8779D">
        <w:rPr>
          <w:rFonts w:ascii="仿宋_GB2312" w:eastAsia="仿宋_GB2312" w:hint="eastAsia"/>
          <w:sz w:val="32"/>
          <w:szCs w:val="32"/>
        </w:rPr>
        <w:lastRenderedPageBreak/>
        <w:t>消耗等基础问题探索研究，同时放眼探索新型能源，帮助国家和社会实现节能减排、绿色环保，形成创新方案。通过活动充分发挥中小学生思辨能力和创新能力，为未来世界开拓一条创新能源之路。</w:t>
      </w:r>
    </w:p>
    <w:p w14:paraId="477ABCE7" w14:textId="77777777" w:rsidR="00E11F55" w:rsidRPr="00C8779D" w:rsidRDefault="007116A0">
      <w:pPr>
        <w:spacing w:line="500" w:lineRule="exact"/>
        <w:ind w:firstLineChars="200" w:firstLine="640"/>
        <w:rPr>
          <w:rFonts w:ascii="仿宋_GB2312" w:eastAsia="仿宋_GB2312"/>
          <w:sz w:val="32"/>
          <w:szCs w:val="32"/>
        </w:rPr>
      </w:pPr>
      <w:r w:rsidRPr="00C8779D">
        <w:rPr>
          <w:rFonts w:ascii="仿宋_GB2312" w:eastAsia="仿宋_GB2312" w:hint="eastAsia"/>
          <w:sz w:val="32"/>
          <w:szCs w:val="32"/>
        </w:rPr>
        <w:t>（</w:t>
      </w:r>
      <w:r w:rsidRPr="00C8779D">
        <w:rPr>
          <w:rFonts w:ascii="仿宋_GB2312" w:eastAsia="仿宋_GB2312" w:hint="eastAsia"/>
          <w:sz w:val="32"/>
          <w:szCs w:val="32"/>
          <w:lang w:val="en-US"/>
        </w:rPr>
        <w:t>2</w:t>
      </w:r>
      <w:r w:rsidRPr="00C8779D">
        <w:rPr>
          <w:rFonts w:ascii="仿宋_GB2312" w:eastAsia="仿宋_GB2312" w:hint="eastAsia"/>
          <w:sz w:val="32"/>
          <w:szCs w:val="32"/>
        </w:rPr>
        <w:t>）</w:t>
      </w:r>
      <w:r w:rsidR="00133EC3" w:rsidRPr="00C8779D">
        <w:rPr>
          <w:rFonts w:ascii="仿宋_GB2312" w:eastAsia="仿宋_GB2312" w:hint="eastAsia"/>
          <w:sz w:val="32"/>
          <w:szCs w:val="32"/>
        </w:rPr>
        <w:t>项目</w:t>
      </w:r>
      <w:r w:rsidRPr="00C8779D">
        <w:rPr>
          <w:rFonts w:ascii="仿宋_GB2312" w:eastAsia="仿宋_GB2312" w:hint="eastAsia"/>
          <w:sz w:val="32"/>
          <w:szCs w:val="32"/>
        </w:rPr>
        <w:t>内容</w:t>
      </w:r>
    </w:p>
    <w:p w14:paraId="4AADB286" w14:textId="77777777" w:rsidR="00E11F55" w:rsidRPr="00C8779D" w:rsidRDefault="007116A0">
      <w:pPr>
        <w:spacing w:line="500" w:lineRule="exact"/>
        <w:ind w:firstLineChars="200" w:firstLine="640"/>
        <w:rPr>
          <w:rFonts w:ascii="仿宋_GB2312" w:eastAsia="仿宋_GB2312"/>
          <w:sz w:val="32"/>
          <w:szCs w:val="32"/>
        </w:rPr>
      </w:pPr>
      <w:r w:rsidRPr="00C8779D">
        <w:rPr>
          <w:rFonts w:ascii="仿宋_GB2312" w:eastAsia="仿宋_GB2312" w:hint="eastAsia"/>
          <w:sz w:val="32"/>
          <w:szCs w:val="32"/>
        </w:rPr>
        <w:t>围绕活动主题，团队合作设计和制作出一个智能模型展示作品，通过科学研究帮助身边的人们解决一个特定的社会性问题或挑战，并绘制团队海报进行项目作品展示。</w:t>
      </w:r>
    </w:p>
    <w:p w14:paraId="04A698E6" w14:textId="77777777" w:rsidR="00E11F55" w:rsidRPr="00C8779D" w:rsidRDefault="007116A0">
      <w:pPr>
        <w:adjustRightInd w:val="0"/>
        <w:snapToGrid w:val="0"/>
        <w:spacing w:line="400" w:lineRule="exact"/>
        <w:ind w:firstLineChars="200" w:firstLine="640"/>
        <w:outlineLvl w:val="1"/>
        <w:rPr>
          <w:rFonts w:ascii="仿宋_GB2312" w:eastAsia="仿宋_GB2312" w:hAnsi="仿宋_GB2312" w:cs="仿宋_GB2312"/>
          <w:b/>
          <w:bCs/>
          <w:sz w:val="32"/>
          <w:szCs w:val="32"/>
        </w:rPr>
      </w:pPr>
      <w:r w:rsidRPr="00C8779D">
        <w:rPr>
          <w:rFonts w:ascii="仿宋_GB2312" w:eastAsia="仿宋_GB2312" w:hint="eastAsia"/>
          <w:sz w:val="32"/>
          <w:szCs w:val="32"/>
          <w:lang w:val="en-US"/>
        </w:rPr>
        <w:t xml:space="preserve"> </w:t>
      </w:r>
      <w:r w:rsidRPr="00C8779D">
        <w:rPr>
          <w:rFonts w:ascii="仿宋_GB2312" w:eastAsia="仿宋_GB2312" w:hint="eastAsia"/>
          <w:b/>
          <w:bCs/>
          <w:sz w:val="32"/>
          <w:szCs w:val="32"/>
          <w:lang w:val="en-US"/>
        </w:rPr>
        <w:t>2.</w:t>
      </w:r>
      <w:r w:rsidRPr="00C8779D">
        <w:rPr>
          <w:rFonts w:ascii="楷体_GB2312" w:eastAsia="楷体_GB2312"/>
          <w:b/>
          <w:bCs/>
          <w:sz w:val="32"/>
          <w:szCs w:val="32"/>
        </w:rPr>
        <w:t>提交</w:t>
      </w:r>
      <w:r w:rsidRPr="00C8779D">
        <w:rPr>
          <w:rFonts w:ascii="楷体_GB2312" w:eastAsia="楷体_GB2312" w:hint="eastAsia"/>
          <w:b/>
          <w:bCs/>
          <w:sz w:val="32"/>
          <w:szCs w:val="32"/>
        </w:rPr>
        <w:t>材料</w:t>
      </w:r>
    </w:p>
    <w:p w14:paraId="06445758" w14:textId="77777777" w:rsidR="00E11F55" w:rsidRPr="00C8779D" w:rsidRDefault="007116A0">
      <w:pPr>
        <w:spacing w:line="500" w:lineRule="exact"/>
        <w:ind w:firstLineChars="300" w:firstLine="960"/>
        <w:rPr>
          <w:rFonts w:ascii="仿宋_GB2312" w:eastAsia="仿宋_GB2312"/>
          <w:b/>
          <w:sz w:val="32"/>
          <w:szCs w:val="32"/>
        </w:rPr>
      </w:pPr>
      <w:r w:rsidRPr="00C8779D">
        <w:rPr>
          <w:rFonts w:eastAsia="仿宋_GB2312" w:hint="eastAsia"/>
          <w:sz w:val="32"/>
          <w:szCs w:val="32"/>
          <w:lang w:val="en-US"/>
        </w:rPr>
        <w:t>作品提交材料应包括：</w:t>
      </w:r>
      <w:r w:rsidRPr="00C8779D">
        <w:rPr>
          <w:rFonts w:ascii="仿宋_GB2312" w:eastAsia="仿宋_GB2312" w:hint="eastAsia"/>
          <w:sz w:val="32"/>
          <w:szCs w:val="32"/>
          <w:lang w:val="en-US"/>
        </w:rPr>
        <w:t>A.</w:t>
      </w:r>
      <w:r w:rsidRPr="00C8779D">
        <w:rPr>
          <w:rFonts w:ascii="仿宋_GB2312" w:eastAsia="仿宋_GB2312" w:hint="eastAsia"/>
          <w:sz w:val="32"/>
          <w:szCs w:val="32"/>
        </w:rPr>
        <w:t>作品海报：描绘作品</w:t>
      </w:r>
      <w:bookmarkStart w:id="7" w:name="OLE_LINK2"/>
      <w:bookmarkStart w:id="8" w:name="OLE_LINK1"/>
      <w:r w:rsidRPr="00C8779D">
        <w:rPr>
          <w:rFonts w:ascii="仿宋_GB2312" w:eastAsia="仿宋_GB2312" w:hint="eastAsia"/>
          <w:sz w:val="32"/>
          <w:szCs w:val="32"/>
        </w:rPr>
        <w:t>创新设计思路</w:t>
      </w:r>
      <w:bookmarkEnd w:id="7"/>
      <w:bookmarkEnd w:id="8"/>
      <w:r w:rsidRPr="00C8779D">
        <w:rPr>
          <w:rFonts w:ascii="仿宋_GB2312" w:eastAsia="仿宋_GB2312" w:hint="eastAsia"/>
          <w:sz w:val="32"/>
          <w:szCs w:val="32"/>
        </w:rPr>
        <w:t>和</w:t>
      </w:r>
      <w:r w:rsidRPr="00C8779D">
        <w:rPr>
          <w:rFonts w:ascii="仿宋_GB2312" w:eastAsia="仿宋_GB2312"/>
          <w:sz w:val="32"/>
          <w:szCs w:val="32"/>
        </w:rPr>
        <w:t>项目研究方向及发现</w:t>
      </w:r>
      <w:r w:rsidRPr="00C8779D">
        <w:rPr>
          <w:rFonts w:ascii="仿宋_GB2312" w:eastAsia="仿宋_GB2312" w:hint="eastAsia"/>
          <w:sz w:val="32"/>
          <w:szCs w:val="32"/>
        </w:rPr>
        <w:t>，展示团队合作与核心理念，尺寸规格为5</w:t>
      </w:r>
      <w:r w:rsidRPr="00C8779D">
        <w:rPr>
          <w:rFonts w:ascii="仿宋_GB2312" w:eastAsia="仿宋_GB2312"/>
          <w:sz w:val="32"/>
          <w:szCs w:val="32"/>
        </w:rPr>
        <w:t>4</w:t>
      </w:r>
      <w:r w:rsidRPr="00C8779D">
        <w:rPr>
          <w:rFonts w:ascii="仿宋_GB2312" w:eastAsia="仿宋_GB2312" w:hint="eastAsia"/>
          <w:sz w:val="32"/>
          <w:szCs w:val="32"/>
        </w:rPr>
        <w:t>cm</w:t>
      </w:r>
      <w:r w:rsidRPr="00C8779D">
        <w:rPr>
          <w:rFonts w:ascii="仿宋_GB2312" w:eastAsia="仿宋_GB2312"/>
          <w:sz w:val="32"/>
          <w:szCs w:val="32"/>
        </w:rPr>
        <w:t>*77</w:t>
      </w:r>
      <w:r w:rsidRPr="00C8779D">
        <w:rPr>
          <w:rFonts w:ascii="仿宋_GB2312" w:eastAsia="仿宋_GB2312" w:hint="eastAsia"/>
          <w:sz w:val="32"/>
          <w:szCs w:val="32"/>
        </w:rPr>
        <w:t>cm的平面海报或8</w:t>
      </w:r>
      <w:r w:rsidRPr="00C8779D">
        <w:rPr>
          <w:rFonts w:ascii="仿宋_GB2312" w:eastAsia="仿宋_GB2312"/>
          <w:sz w:val="32"/>
          <w:szCs w:val="32"/>
        </w:rPr>
        <w:t>8</w:t>
      </w:r>
      <w:r w:rsidRPr="00C8779D">
        <w:rPr>
          <w:rFonts w:ascii="仿宋_GB2312" w:eastAsia="仿宋_GB2312" w:hint="eastAsia"/>
          <w:sz w:val="32"/>
          <w:szCs w:val="32"/>
        </w:rPr>
        <w:t>cm</w:t>
      </w:r>
      <w:r w:rsidRPr="00C8779D">
        <w:rPr>
          <w:rFonts w:ascii="仿宋_GB2312" w:eastAsia="仿宋_GB2312"/>
          <w:sz w:val="32"/>
          <w:szCs w:val="32"/>
        </w:rPr>
        <w:t>*123</w:t>
      </w:r>
      <w:r w:rsidRPr="00C8779D">
        <w:rPr>
          <w:rFonts w:ascii="仿宋_GB2312" w:eastAsia="仿宋_GB2312" w:hint="eastAsia"/>
          <w:sz w:val="32"/>
          <w:szCs w:val="32"/>
        </w:rPr>
        <w:t>cm的三折海报，电子版，格式为JPG、PNG等；</w:t>
      </w:r>
      <w:r w:rsidRPr="00C8779D">
        <w:rPr>
          <w:rFonts w:ascii="仿宋_GB2312" w:eastAsia="仿宋_GB2312" w:hint="eastAsia"/>
          <w:sz w:val="32"/>
          <w:szCs w:val="32"/>
          <w:lang w:val="en-US"/>
        </w:rPr>
        <w:t>B.</w:t>
      </w:r>
      <w:r w:rsidRPr="00C8779D">
        <w:rPr>
          <w:rFonts w:ascii="仿宋_GB2312" w:eastAsia="仿宋_GB2312" w:hint="eastAsia"/>
          <w:sz w:val="32"/>
          <w:szCs w:val="32"/>
        </w:rPr>
        <w:t>演示视频：对设计制作的智能模型展示</w:t>
      </w:r>
      <w:r w:rsidRPr="00C8779D">
        <w:rPr>
          <w:rFonts w:eastAsia="仿宋_GB2312" w:hint="eastAsia"/>
          <w:sz w:val="32"/>
          <w:szCs w:val="32"/>
        </w:rPr>
        <w:t>作品</w:t>
      </w:r>
      <w:r w:rsidRPr="00C8779D">
        <w:rPr>
          <w:rFonts w:ascii="仿宋_GB2312" w:eastAsia="仿宋_GB2312" w:hint="eastAsia"/>
          <w:sz w:val="32"/>
          <w:szCs w:val="32"/>
        </w:rPr>
        <w:t>进行介绍和演示</w:t>
      </w:r>
      <w:r w:rsidRPr="00C8779D">
        <w:rPr>
          <w:rFonts w:eastAsia="仿宋_GB2312" w:hint="eastAsia"/>
          <w:sz w:val="32"/>
          <w:szCs w:val="32"/>
        </w:rPr>
        <w:t>，</w:t>
      </w:r>
      <w:r w:rsidRPr="00C8779D">
        <w:rPr>
          <w:rFonts w:ascii="仿宋_GB2312" w:eastAsia="仿宋_GB2312" w:hint="eastAsia"/>
          <w:sz w:val="32"/>
          <w:szCs w:val="32"/>
        </w:rPr>
        <w:t>介绍各自分工及搭建、编程思路，需要4位队员均出镜，格式为MP4、MOV等，不超过5分钟；</w:t>
      </w:r>
      <w:r w:rsidRPr="00C8779D">
        <w:rPr>
          <w:rFonts w:ascii="仿宋_GB2312" w:eastAsia="仿宋_GB2312" w:hint="eastAsia"/>
          <w:sz w:val="32"/>
          <w:szCs w:val="32"/>
          <w:lang w:val="en-US"/>
        </w:rPr>
        <w:t>C.</w:t>
      </w:r>
      <w:r w:rsidRPr="00C8779D">
        <w:rPr>
          <w:rFonts w:ascii="仿宋_GB2312" w:eastAsia="仿宋_GB2312" w:hint="eastAsia"/>
          <w:sz w:val="32"/>
          <w:szCs w:val="32"/>
        </w:rPr>
        <w:t>工程笔记：通过文字、图片等形式记录作品制作过程、问题及解决办法，电子版，格式为Word、PDF等。</w:t>
      </w:r>
    </w:p>
    <w:p w14:paraId="06D78FC2" w14:textId="77777777" w:rsidR="00E11F55" w:rsidRPr="00C8779D" w:rsidRDefault="007116A0" w:rsidP="00974F8C">
      <w:pPr>
        <w:spacing w:line="500" w:lineRule="exact"/>
        <w:ind w:firstLineChars="200" w:firstLine="643"/>
        <w:rPr>
          <w:rFonts w:ascii="仿宋_GB2312" w:eastAsia="仿宋_GB2312"/>
          <w:b/>
          <w:sz w:val="32"/>
          <w:szCs w:val="32"/>
        </w:rPr>
      </w:pPr>
      <w:r w:rsidRPr="00C8779D">
        <w:rPr>
          <w:rFonts w:ascii="仿宋_GB2312" w:eastAsia="仿宋_GB2312" w:hint="eastAsia"/>
          <w:b/>
          <w:sz w:val="32"/>
          <w:szCs w:val="32"/>
          <w:lang w:val="en-US"/>
        </w:rPr>
        <w:t>3.</w:t>
      </w:r>
      <w:r w:rsidRPr="00C8779D">
        <w:rPr>
          <w:rFonts w:ascii="仿宋_GB2312" w:eastAsia="仿宋_GB2312" w:hint="eastAsia"/>
          <w:b/>
          <w:sz w:val="32"/>
          <w:szCs w:val="32"/>
        </w:rPr>
        <w:t>制作要求</w:t>
      </w:r>
    </w:p>
    <w:p w14:paraId="16B2AF37" w14:textId="77777777" w:rsidR="00E11F55" w:rsidRPr="00C8779D" w:rsidRDefault="007116A0">
      <w:pPr>
        <w:spacing w:line="500" w:lineRule="exact"/>
        <w:ind w:firstLineChars="200" w:firstLine="640"/>
        <w:rPr>
          <w:rFonts w:ascii="仿宋_GB2312" w:eastAsia="仿宋_GB2312"/>
          <w:sz w:val="32"/>
          <w:szCs w:val="32"/>
        </w:rPr>
      </w:pPr>
      <w:r w:rsidRPr="00C8779D">
        <w:rPr>
          <w:rFonts w:ascii="仿宋_GB2312" w:eastAsia="仿宋_GB2312" w:hint="eastAsia"/>
          <w:sz w:val="32"/>
          <w:szCs w:val="32"/>
        </w:rPr>
        <w:t>学生队伍应独立设计并创作作品，指导教师可以给予适当的启发和技术指导，可以帮助拍摄视频和照片等辅助性工作，但不能直接动手帮助学生完成作品制作。</w:t>
      </w:r>
    </w:p>
    <w:p w14:paraId="5FF88B20" w14:textId="77777777" w:rsidR="00E11F55" w:rsidRPr="00C8779D" w:rsidRDefault="007116A0">
      <w:pPr>
        <w:spacing w:line="500" w:lineRule="exact"/>
        <w:ind w:firstLineChars="200" w:firstLine="640"/>
        <w:rPr>
          <w:rFonts w:ascii="仿宋_GB2312" w:eastAsia="仿宋_GB2312"/>
          <w:sz w:val="32"/>
          <w:szCs w:val="32"/>
        </w:rPr>
      </w:pPr>
      <w:r w:rsidRPr="00C8779D">
        <w:rPr>
          <w:rFonts w:ascii="仿宋_GB2312" w:eastAsia="仿宋_GB2312"/>
          <w:sz w:val="32"/>
          <w:szCs w:val="32"/>
        </w:rPr>
        <w:t>作品制作所需的设备及器材（</w:t>
      </w:r>
      <w:r w:rsidRPr="00C8779D">
        <w:rPr>
          <w:rFonts w:ascii="仿宋_GB2312" w:eastAsia="仿宋_GB2312" w:hint="eastAsia"/>
          <w:sz w:val="32"/>
          <w:szCs w:val="32"/>
        </w:rPr>
        <w:t>场地图纸、</w:t>
      </w:r>
      <w:r w:rsidRPr="00C8779D">
        <w:rPr>
          <w:rFonts w:ascii="仿宋_GB2312" w:eastAsia="仿宋_GB2312"/>
          <w:sz w:val="32"/>
          <w:szCs w:val="32"/>
        </w:rPr>
        <w:t>机器人、计算机</w:t>
      </w:r>
      <w:r w:rsidRPr="00C8779D">
        <w:rPr>
          <w:rFonts w:ascii="仿宋_GB2312" w:eastAsia="仿宋_GB2312" w:hint="eastAsia"/>
          <w:sz w:val="32"/>
          <w:szCs w:val="32"/>
        </w:rPr>
        <w:t>/平板电脑</w:t>
      </w:r>
      <w:r w:rsidRPr="00C8779D">
        <w:rPr>
          <w:rFonts w:ascii="仿宋_GB2312" w:eastAsia="仿宋_GB2312"/>
          <w:sz w:val="32"/>
          <w:szCs w:val="32"/>
        </w:rPr>
        <w:t>及程序软件等）由学生自备</w:t>
      </w:r>
      <w:r w:rsidRPr="00C8779D">
        <w:rPr>
          <w:rFonts w:eastAsia="仿宋_GB2312"/>
          <w:sz w:val="32"/>
          <w:szCs w:val="32"/>
        </w:rPr>
        <w:t>。</w:t>
      </w:r>
    </w:p>
    <w:p w14:paraId="5CFE22AA" w14:textId="77777777" w:rsidR="00E11F55" w:rsidRPr="00C8779D" w:rsidRDefault="007116A0" w:rsidP="00974F8C">
      <w:pPr>
        <w:adjustRightInd w:val="0"/>
        <w:snapToGrid w:val="0"/>
        <w:spacing w:line="400" w:lineRule="exact"/>
        <w:ind w:firstLineChars="200" w:firstLine="643"/>
        <w:outlineLvl w:val="1"/>
        <w:rPr>
          <w:rFonts w:ascii="楷体_GB2312" w:eastAsia="楷体_GB2312"/>
          <w:b/>
          <w:bCs/>
          <w:sz w:val="32"/>
          <w:szCs w:val="32"/>
        </w:rPr>
      </w:pPr>
      <w:r w:rsidRPr="00C8779D">
        <w:rPr>
          <w:rFonts w:ascii="楷体_GB2312" w:eastAsia="楷体_GB2312" w:hint="eastAsia"/>
          <w:b/>
          <w:bCs/>
          <w:sz w:val="32"/>
          <w:szCs w:val="32"/>
          <w:lang w:val="en-US"/>
        </w:rPr>
        <w:t>4.</w:t>
      </w:r>
      <w:r w:rsidRPr="00C8779D">
        <w:rPr>
          <w:rFonts w:ascii="楷体_GB2312" w:eastAsia="楷体_GB2312" w:hint="eastAsia"/>
          <w:b/>
          <w:bCs/>
          <w:sz w:val="32"/>
          <w:szCs w:val="32"/>
        </w:rPr>
        <w:t>项目指导手册</w:t>
      </w:r>
    </w:p>
    <w:p w14:paraId="1C84BE02" w14:textId="77777777" w:rsidR="00E11F55" w:rsidRPr="00C8779D" w:rsidRDefault="007116A0">
      <w:pPr>
        <w:wordWrap w:val="0"/>
        <w:spacing w:line="500" w:lineRule="exact"/>
        <w:ind w:firstLineChars="200" w:firstLine="640"/>
        <w:rPr>
          <w:rFonts w:eastAsia="仿宋_GB2312"/>
          <w:bCs/>
          <w:sz w:val="32"/>
          <w:szCs w:val="32"/>
        </w:rPr>
      </w:pPr>
      <w:r w:rsidRPr="00C8779D">
        <w:rPr>
          <w:rFonts w:eastAsia="仿宋_GB2312" w:hint="eastAsia"/>
          <w:bCs/>
          <w:sz w:val="32"/>
          <w:szCs w:val="32"/>
        </w:rPr>
        <w:t>项目详细说明及指导手册请浏览</w:t>
      </w:r>
      <w:r w:rsidRPr="00C8779D">
        <w:rPr>
          <w:rFonts w:eastAsia="仿宋_GB2312"/>
          <w:bCs/>
          <w:sz w:val="32"/>
          <w:szCs w:val="32"/>
        </w:rPr>
        <w:t>网址</w:t>
      </w:r>
      <w:r w:rsidRPr="00C8779D">
        <w:rPr>
          <w:rFonts w:eastAsia="仿宋_GB2312" w:hint="eastAsia"/>
          <w:bCs/>
          <w:sz w:val="32"/>
          <w:szCs w:val="32"/>
        </w:rPr>
        <w:t>（</w:t>
      </w:r>
      <w:r w:rsidRPr="00C8779D">
        <w:rPr>
          <w:rFonts w:eastAsia="仿宋_GB2312"/>
          <w:bCs/>
          <w:sz w:val="32"/>
          <w:szCs w:val="32"/>
        </w:rPr>
        <w:t>https://education.lego.com/zh-cn/competitions</w:t>
      </w:r>
      <w:r w:rsidRPr="00C8779D">
        <w:rPr>
          <w:rFonts w:eastAsia="仿宋_GB2312" w:hint="eastAsia"/>
          <w:bCs/>
          <w:sz w:val="32"/>
          <w:szCs w:val="32"/>
        </w:rPr>
        <w:t>）查看</w:t>
      </w:r>
      <w:bookmarkStart w:id="9" w:name="OLE_LINK5"/>
      <w:bookmarkStart w:id="10" w:name="OLE_LINK6"/>
      <w:r w:rsidRPr="00C8779D">
        <w:rPr>
          <w:rFonts w:eastAsia="仿宋_GB2312" w:hint="eastAsia"/>
          <w:bCs/>
          <w:sz w:val="32"/>
          <w:szCs w:val="32"/>
        </w:rPr>
        <w:t>。</w:t>
      </w:r>
    </w:p>
    <w:p w14:paraId="2B7A1BEF" w14:textId="77777777" w:rsidR="00E11F55" w:rsidRPr="00C8779D" w:rsidRDefault="007116A0" w:rsidP="00974F8C">
      <w:pPr>
        <w:adjustRightInd w:val="0"/>
        <w:snapToGrid w:val="0"/>
        <w:spacing w:line="400" w:lineRule="exact"/>
        <w:ind w:firstLineChars="200" w:firstLine="643"/>
        <w:outlineLvl w:val="1"/>
        <w:rPr>
          <w:rFonts w:ascii="楷体_GB2312" w:eastAsia="楷体_GB2312"/>
          <w:b/>
          <w:bCs/>
          <w:sz w:val="32"/>
          <w:szCs w:val="32"/>
        </w:rPr>
      </w:pPr>
      <w:r w:rsidRPr="00C8779D">
        <w:rPr>
          <w:rFonts w:ascii="楷体_GB2312" w:eastAsia="楷体_GB2312" w:hint="eastAsia"/>
          <w:b/>
          <w:bCs/>
          <w:sz w:val="32"/>
          <w:szCs w:val="32"/>
          <w:lang w:val="en-US"/>
        </w:rPr>
        <w:t>5.</w:t>
      </w:r>
      <w:r w:rsidR="003C12E0" w:rsidRPr="00C8779D">
        <w:rPr>
          <w:rFonts w:ascii="楷体_GB2312" w:eastAsia="楷体_GB2312" w:hint="eastAsia"/>
          <w:b/>
          <w:bCs/>
          <w:sz w:val="32"/>
          <w:szCs w:val="32"/>
        </w:rPr>
        <w:t>报名安排</w:t>
      </w:r>
    </w:p>
    <w:p w14:paraId="068E6510" w14:textId="77777777" w:rsidR="00E11F55" w:rsidRPr="00C8779D" w:rsidRDefault="007116A0" w:rsidP="00AC337B">
      <w:pPr>
        <w:spacing w:line="440" w:lineRule="exact"/>
        <w:ind w:firstLineChars="200" w:firstLine="640"/>
        <w:rPr>
          <w:rFonts w:ascii="仿宋_GB2312" w:eastAsia="仿宋_GB2312"/>
          <w:sz w:val="32"/>
          <w:szCs w:val="32"/>
        </w:rPr>
      </w:pPr>
      <w:r w:rsidRPr="00C8779D">
        <w:rPr>
          <w:rFonts w:ascii="仿宋_GB2312" w:eastAsia="仿宋_GB2312" w:hint="eastAsia"/>
          <w:sz w:val="32"/>
          <w:szCs w:val="32"/>
        </w:rPr>
        <w:t>以市州或省直学校为单位进行队伍</w:t>
      </w:r>
      <w:r w:rsidRPr="00C8779D">
        <w:rPr>
          <w:rFonts w:ascii="仿宋_GB2312" w:eastAsia="仿宋_GB2312" w:hint="eastAsia"/>
          <w:sz w:val="32"/>
          <w:szCs w:val="32"/>
          <w:lang w:val="en-US"/>
        </w:rPr>
        <w:t>限额</w:t>
      </w:r>
      <w:r w:rsidRPr="00C8779D">
        <w:rPr>
          <w:rFonts w:ascii="仿宋_GB2312" w:eastAsia="仿宋_GB2312" w:hint="eastAsia"/>
          <w:sz w:val="32"/>
          <w:szCs w:val="32"/>
        </w:rPr>
        <w:t>推荐，具体名额分配见附表</w:t>
      </w:r>
      <w:r w:rsidRPr="00C8779D">
        <w:rPr>
          <w:rFonts w:ascii="仿宋_GB2312" w:eastAsia="仿宋_GB2312" w:hint="eastAsia"/>
          <w:sz w:val="32"/>
          <w:szCs w:val="32"/>
          <w:lang w:val="en-US"/>
        </w:rPr>
        <w:t>1</w:t>
      </w:r>
      <w:r w:rsidRPr="00C8779D">
        <w:rPr>
          <w:rFonts w:ascii="仿宋_GB2312" w:eastAsia="仿宋_GB2312"/>
          <w:sz w:val="32"/>
          <w:szCs w:val="32"/>
        </w:rPr>
        <w:t>，每支队伍限报</w:t>
      </w:r>
      <w:r w:rsidRPr="00C8779D">
        <w:rPr>
          <w:rFonts w:ascii="仿宋_GB2312" w:eastAsia="仿宋_GB2312" w:hint="eastAsia"/>
          <w:sz w:val="32"/>
          <w:szCs w:val="32"/>
        </w:rPr>
        <w:t>4名学生，</w:t>
      </w:r>
      <w:r w:rsidRPr="00C8779D">
        <w:rPr>
          <w:rFonts w:ascii="仿宋_GB2312" w:eastAsia="仿宋_GB2312"/>
          <w:sz w:val="32"/>
          <w:szCs w:val="32"/>
        </w:rPr>
        <w:t>每支队伍限报1名指导教师。</w:t>
      </w:r>
      <w:r w:rsidRPr="00C8779D">
        <w:rPr>
          <w:rFonts w:ascii="仿宋_GB2312" w:eastAsia="仿宋_GB2312" w:hint="eastAsia"/>
          <w:sz w:val="32"/>
          <w:szCs w:val="32"/>
        </w:rPr>
        <w:t>请各市州级活动组织单位于202</w:t>
      </w:r>
      <w:r w:rsidR="00BC617F" w:rsidRPr="00C8779D">
        <w:rPr>
          <w:rFonts w:ascii="仿宋_GB2312" w:eastAsia="仿宋_GB2312" w:hint="eastAsia"/>
          <w:sz w:val="32"/>
          <w:szCs w:val="32"/>
        </w:rPr>
        <w:t>3</w:t>
      </w:r>
      <w:r w:rsidRPr="00C8779D">
        <w:rPr>
          <w:rFonts w:ascii="仿宋_GB2312" w:eastAsia="仿宋_GB2312" w:hint="eastAsia"/>
          <w:sz w:val="32"/>
          <w:szCs w:val="32"/>
        </w:rPr>
        <w:t>年</w:t>
      </w:r>
      <w:r w:rsidRPr="00C8779D">
        <w:rPr>
          <w:rFonts w:ascii="仿宋_GB2312" w:eastAsia="仿宋_GB2312"/>
          <w:sz w:val="32"/>
          <w:szCs w:val="32"/>
        </w:rPr>
        <w:t>4</w:t>
      </w:r>
      <w:r w:rsidRPr="00C8779D">
        <w:rPr>
          <w:rFonts w:ascii="仿宋_GB2312" w:eastAsia="仿宋_GB2312" w:hint="eastAsia"/>
          <w:sz w:val="32"/>
          <w:szCs w:val="32"/>
        </w:rPr>
        <w:t>月1日—</w:t>
      </w:r>
      <w:r w:rsidRPr="00C8779D">
        <w:rPr>
          <w:rFonts w:ascii="仿宋_GB2312" w:eastAsia="仿宋_GB2312" w:hint="eastAsia"/>
          <w:sz w:val="32"/>
          <w:szCs w:val="32"/>
          <w:lang w:val="en-US"/>
        </w:rPr>
        <w:t>4</w:t>
      </w:r>
      <w:r w:rsidRPr="00C8779D">
        <w:rPr>
          <w:rFonts w:ascii="仿宋_GB2312" w:eastAsia="仿宋_GB2312" w:hint="eastAsia"/>
          <w:sz w:val="32"/>
          <w:szCs w:val="32"/>
        </w:rPr>
        <w:t>月</w:t>
      </w:r>
      <w:r w:rsidRPr="00C8779D">
        <w:rPr>
          <w:rFonts w:ascii="仿宋_GB2312" w:eastAsia="仿宋_GB2312" w:hint="eastAsia"/>
          <w:sz w:val="32"/>
          <w:szCs w:val="32"/>
          <w:lang w:val="en-US"/>
        </w:rPr>
        <w:t>1</w:t>
      </w:r>
      <w:r w:rsidRPr="00C8779D">
        <w:rPr>
          <w:rFonts w:ascii="仿宋_GB2312" w:eastAsia="仿宋_GB2312"/>
          <w:sz w:val="32"/>
          <w:szCs w:val="32"/>
        </w:rPr>
        <w:t>0</w:t>
      </w:r>
      <w:r w:rsidRPr="00C8779D">
        <w:rPr>
          <w:rFonts w:ascii="仿宋_GB2312" w:eastAsia="仿宋_GB2312" w:hint="eastAsia"/>
          <w:sz w:val="32"/>
          <w:szCs w:val="32"/>
        </w:rPr>
        <w:t>日期间</w:t>
      </w:r>
      <w:r w:rsidRPr="00C8779D">
        <w:rPr>
          <w:rFonts w:ascii="仿宋_GB2312" w:eastAsia="仿宋_GB2312" w:hint="eastAsia"/>
          <w:sz w:val="32"/>
          <w:szCs w:val="32"/>
          <w:lang w:val="en-US"/>
        </w:rPr>
        <w:t>将作品及相关资料利用百度网</w:t>
      </w:r>
      <w:proofErr w:type="gramStart"/>
      <w:r w:rsidRPr="00C8779D">
        <w:rPr>
          <w:rFonts w:ascii="仿宋_GB2312" w:eastAsia="仿宋_GB2312" w:hint="eastAsia"/>
          <w:sz w:val="32"/>
          <w:szCs w:val="32"/>
          <w:lang w:val="en-US"/>
        </w:rPr>
        <w:t>盘上传并将</w:t>
      </w:r>
      <w:proofErr w:type="gramEnd"/>
      <w:r w:rsidRPr="00C8779D">
        <w:rPr>
          <w:rFonts w:ascii="仿宋_GB2312" w:eastAsia="仿宋_GB2312" w:hint="eastAsia"/>
          <w:sz w:val="32"/>
          <w:szCs w:val="32"/>
          <w:lang w:val="en-US"/>
        </w:rPr>
        <w:t>链接</w:t>
      </w:r>
      <w:r w:rsidRPr="00C8779D">
        <w:rPr>
          <w:rFonts w:ascii="仿宋_GB2312" w:eastAsia="仿宋_GB2312" w:hint="eastAsia"/>
          <w:sz w:val="32"/>
          <w:szCs w:val="32"/>
        </w:rPr>
        <w:t>发送至邮箱</w:t>
      </w:r>
      <w:r w:rsidRPr="00C8779D">
        <w:rPr>
          <w:rFonts w:ascii="仿宋_GB2312" w:eastAsia="仿宋_GB2312" w:hint="eastAsia"/>
          <w:sz w:val="32"/>
          <w:szCs w:val="32"/>
          <w:lang w:val="en-US"/>
        </w:rPr>
        <w:t>329356275@qq.com。</w:t>
      </w:r>
    </w:p>
    <w:p w14:paraId="1FC7C3FF"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lastRenderedPageBreak/>
        <w:t>（四）FLL青少年机器人挑战项目说明及要求</w:t>
      </w:r>
    </w:p>
    <w:p w14:paraId="4DB6D56B" w14:textId="77777777" w:rsidR="00E11F55" w:rsidRPr="00C8779D" w:rsidRDefault="007116A0" w:rsidP="00974F8C">
      <w:pPr>
        <w:spacing w:line="440" w:lineRule="exact"/>
        <w:ind w:firstLineChars="300" w:firstLine="964"/>
        <w:rPr>
          <w:rFonts w:ascii="楷体_GB2312" w:eastAsia="楷体_GB2312"/>
          <w:b/>
          <w:sz w:val="32"/>
          <w:szCs w:val="32"/>
        </w:rPr>
      </w:pPr>
      <w:r w:rsidRPr="00C8779D">
        <w:rPr>
          <w:rFonts w:ascii="楷体_GB2312" w:eastAsia="楷体_GB2312" w:hint="eastAsia"/>
          <w:b/>
          <w:sz w:val="32"/>
          <w:szCs w:val="32"/>
          <w:lang w:val="en-US"/>
        </w:rPr>
        <w:t>1.</w:t>
      </w:r>
      <w:r w:rsidRPr="00C8779D">
        <w:rPr>
          <w:rFonts w:ascii="楷体_GB2312" w:eastAsia="楷体_GB2312" w:hint="eastAsia"/>
          <w:b/>
          <w:sz w:val="32"/>
          <w:szCs w:val="32"/>
        </w:rPr>
        <w:t>项目说明</w:t>
      </w:r>
    </w:p>
    <w:p w14:paraId="7A264428" w14:textId="77777777" w:rsidR="00E11F55" w:rsidRPr="00C8779D" w:rsidRDefault="007116A0">
      <w:pPr>
        <w:spacing w:line="440" w:lineRule="exact"/>
        <w:ind w:firstLineChars="200" w:firstLine="640"/>
        <w:rPr>
          <w:rFonts w:ascii="仿宋_GB2312" w:eastAsia="仿宋_GB2312"/>
          <w:bCs/>
          <w:sz w:val="32"/>
          <w:szCs w:val="32"/>
        </w:rPr>
      </w:pPr>
      <w:r w:rsidRPr="00C8779D">
        <w:rPr>
          <w:rFonts w:ascii="仿宋_GB2312" w:eastAsia="仿宋_GB2312" w:hint="eastAsia"/>
          <w:bCs/>
          <w:sz w:val="32"/>
          <w:szCs w:val="32"/>
        </w:rPr>
        <w:t>（</w:t>
      </w:r>
      <w:r w:rsidRPr="00C8779D">
        <w:rPr>
          <w:rFonts w:ascii="仿宋_GB2312" w:eastAsia="仿宋_GB2312" w:hint="eastAsia"/>
          <w:bCs/>
          <w:sz w:val="32"/>
          <w:szCs w:val="32"/>
          <w:lang w:val="en-US"/>
        </w:rPr>
        <w:t>1</w:t>
      </w:r>
      <w:r w:rsidRPr="00C8779D">
        <w:rPr>
          <w:rFonts w:ascii="仿宋_GB2312" w:eastAsia="仿宋_GB2312" w:hint="eastAsia"/>
          <w:bCs/>
          <w:sz w:val="32"/>
          <w:szCs w:val="32"/>
        </w:rPr>
        <w:t>）活动主题</w:t>
      </w:r>
    </w:p>
    <w:p w14:paraId="2911AE04" w14:textId="77777777" w:rsidR="00E11F55" w:rsidRPr="00C8779D" w:rsidRDefault="007116A0">
      <w:pPr>
        <w:spacing w:line="500" w:lineRule="exact"/>
        <w:ind w:firstLineChars="200" w:firstLine="640"/>
        <w:rPr>
          <w:rFonts w:ascii="仿宋_GB2312" w:eastAsia="仿宋_GB2312"/>
          <w:sz w:val="32"/>
          <w:szCs w:val="32"/>
        </w:rPr>
      </w:pPr>
      <w:r w:rsidRPr="00C8779D">
        <w:rPr>
          <w:rFonts w:ascii="仿宋_GB2312" w:eastAsia="仿宋_GB2312" w:hint="eastAsia"/>
          <w:sz w:val="32"/>
          <w:szCs w:val="32"/>
        </w:rPr>
        <w:t>本年度活动以“未来新能”为主题，共同研究、思考和发展能源及相关行业。随着人们对能源的需求越来越多，孩子们需重新思考能源的产生和使用方式。鼓励学生团队围绕能源的采集、分配、储存、运输、消耗等基础问题探索研究，同时放眼探索新型能源，帮助国家和社会实现节能减排、绿色环保，形成创新方案。通过活动充分发挥中小学生思辨能力和创新能力，为未来世界开拓一条创新能源之路。</w:t>
      </w:r>
    </w:p>
    <w:p w14:paraId="264D901E" w14:textId="77777777" w:rsidR="00E11F55" w:rsidRPr="00C8779D" w:rsidRDefault="007116A0">
      <w:pPr>
        <w:spacing w:line="500" w:lineRule="exact"/>
        <w:ind w:firstLineChars="200" w:firstLine="640"/>
        <w:rPr>
          <w:rFonts w:ascii="仿宋_GB2312" w:eastAsia="仿宋_GB2312"/>
          <w:bCs/>
          <w:sz w:val="32"/>
          <w:szCs w:val="32"/>
        </w:rPr>
      </w:pPr>
      <w:r w:rsidRPr="00C8779D">
        <w:rPr>
          <w:rFonts w:ascii="仿宋_GB2312" w:eastAsia="仿宋_GB2312" w:hint="eastAsia"/>
          <w:bCs/>
          <w:sz w:val="32"/>
          <w:szCs w:val="32"/>
        </w:rPr>
        <w:t>（</w:t>
      </w:r>
      <w:r w:rsidRPr="00C8779D">
        <w:rPr>
          <w:rFonts w:ascii="仿宋_GB2312" w:eastAsia="仿宋_GB2312" w:hint="eastAsia"/>
          <w:bCs/>
          <w:sz w:val="32"/>
          <w:szCs w:val="32"/>
          <w:lang w:val="en-US"/>
        </w:rPr>
        <w:t>2</w:t>
      </w:r>
      <w:r w:rsidRPr="00C8779D">
        <w:rPr>
          <w:rFonts w:ascii="仿宋_GB2312" w:eastAsia="仿宋_GB2312" w:hint="eastAsia"/>
          <w:bCs/>
          <w:sz w:val="32"/>
          <w:szCs w:val="32"/>
        </w:rPr>
        <w:t>）项目内容</w:t>
      </w:r>
    </w:p>
    <w:p w14:paraId="089E9F60" w14:textId="77777777" w:rsidR="00E11F55" w:rsidRPr="00C8779D" w:rsidRDefault="007116A0">
      <w:pPr>
        <w:spacing w:line="500" w:lineRule="exact"/>
        <w:ind w:firstLineChars="200" w:firstLine="640"/>
        <w:rPr>
          <w:rFonts w:ascii="仿宋_GB2312" w:eastAsia="仿宋_GB2312"/>
          <w:sz w:val="32"/>
          <w:szCs w:val="32"/>
        </w:rPr>
      </w:pPr>
      <w:r w:rsidRPr="00C8779D">
        <w:rPr>
          <w:rFonts w:ascii="仿宋_GB2312" w:eastAsia="仿宋_GB2312" w:hint="eastAsia"/>
          <w:sz w:val="32"/>
          <w:szCs w:val="32"/>
        </w:rPr>
        <w:t>围绕活动主题，团队合作设计和制作出一个智能模型展示作品，形成创新方案，通过科学研究帮助</w:t>
      </w:r>
      <w:r w:rsidRPr="00C8779D">
        <w:rPr>
          <w:rFonts w:ascii="仿宋_GB2312" w:eastAsia="仿宋_GB2312" w:hint="eastAsia"/>
          <w:sz w:val="32"/>
          <w:szCs w:val="32"/>
          <w:lang w:val="en-US"/>
        </w:rPr>
        <w:t>身边的</w:t>
      </w:r>
      <w:r w:rsidRPr="00C8779D">
        <w:rPr>
          <w:rFonts w:ascii="仿宋_GB2312" w:eastAsia="仿宋_GB2312" w:hint="eastAsia"/>
          <w:sz w:val="32"/>
          <w:szCs w:val="32"/>
        </w:rPr>
        <w:t>人们解决一个特定的社会性问题或挑战，并绘制团队海报进行项目作品介绍。另外，需要设计和搭建一台智能机器人，在2</w:t>
      </w:r>
      <w:r w:rsidRPr="00C8779D">
        <w:rPr>
          <w:rFonts w:ascii="仿宋_GB2312" w:eastAsia="仿宋_GB2312"/>
          <w:sz w:val="32"/>
          <w:szCs w:val="32"/>
        </w:rPr>
        <w:t>.5</w:t>
      </w:r>
      <w:r w:rsidRPr="00C8779D">
        <w:rPr>
          <w:rFonts w:ascii="仿宋_GB2312" w:eastAsia="仿宋_GB2312" w:hint="eastAsia"/>
          <w:sz w:val="32"/>
          <w:szCs w:val="32"/>
        </w:rPr>
        <w:t>分钟内尽可能多的完成场地上的挑战任务（注：智能模型作品不等同于智能机器人）。</w:t>
      </w:r>
    </w:p>
    <w:p w14:paraId="4854DC7F" w14:textId="77777777" w:rsidR="00E11F55" w:rsidRPr="00C8779D" w:rsidRDefault="007116A0" w:rsidP="00974F8C">
      <w:pPr>
        <w:spacing w:line="500" w:lineRule="exact"/>
        <w:ind w:firstLineChars="300" w:firstLine="964"/>
        <w:rPr>
          <w:rFonts w:ascii="仿宋_GB2312" w:eastAsia="仿宋_GB2312"/>
          <w:b/>
          <w:sz w:val="32"/>
          <w:szCs w:val="32"/>
        </w:rPr>
      </w:pPr>
      <w:r w:rsidRPr="00C8779D">
        <w:rPr>
          <w:rFonts w:ascii="仿宋_GB2312" w:eastAsia="仿宋_GB2312" w:hAnsi="仿宋_GB2312" w:cs="仿宋_GB2312" w:hint="eastAsia"/>
          <w:b/>
          <w:sz w:val="32"/>
          <w:szCs w:val="32"/>
          <w:lang w:val="en-US"/>
        </w:rPr>
        <w:t>2.</w:t>
      </w:r>
      <w:r w:rsidRPr="00C8779D">
        <w:rPr>
          <w:rFonts w:ascii="仿宋_GB2312" w:eastAsia="仿宋_GB2312" w:hint="eastAsia"/>
          <w:b/>
          <w:sz w:val="32"/>
          <w:szCs w:val="32"/>
        </w:rPr>
        <w:t>项目指导手册</w:t>
      </w:r>
    </w:p>
    <w:p w14:paraId="7A9BDDEF" w14:textId="4030465E" w:rsidR="00E11F55" w:rsidRPr="00C8779D" w:rsidRDefault="007116A0">
      <w:pPr>
        <w:wordWrap w:val="0"/>
        <w:spacing w:line="500" w:lineRule="exact"/>
        <w:ind w:firstLineChars="200" w:firstLine="640"/>
        <w:rPr>
          <w:rFonts w:eastAsia="仿宋_GB2312"/>
          <w:bCs/>
          <w:sz w:val="32"/>
          <w:szCs w:val="32"/>
        </w:rPr>
      </w:pPr>
      <w:r w:rsidRPr="00C8779D">
        <w:rPr>
          <w:rFonts w:eastAsia="仿宋_GB2312" w:hint="eastAsia"/>
          <w:bCs/>
          <w:sz w:val="32"/>
          <w:szCs w:val="32"/>
        </w:rPr>
        <w:t>项目详细说明及指导手册请浏览</w:t>
      </w:r>
      <w:r w:rsidRPr="00C8779D">
        <w:rPr>
          <w:rFonts w:eastAsia="仿宋_GB2312"/>
          <w:bCs/>
          <w:sz w:val="32"/>
          <w:szCs w:val="32"/>
        </w:rPr>
        <w:t>网址</w:t>
      </w:r>
      <w:r w:rsidRPr="00C8779D">
        <w:rPr>
          <w:rFonts w:eastAsia="仿宋_GB2312" w:hint="eastAsia"/>
          <w:bCs/>
          <w:sz w:val="32"/>
          <w:szCs w:val="32"/>
        </w:rPr>
        <w:t>（</w:t>
      </w:r>
      <w:r w:rsidRPr="00C8779D">
        <w:rPr>
          <w:rFonts w:eastAsia="仿宋_GB2312"/>
          <w:bCs/>
          <w:sz w:val="32"/>
          <w:szCs w:val="32"/>
        </w:rPr>
        <w:t>https://education.lego.com/zh-cn/competitions</w:t>
      </w:r>
      <w:r w:rsidRPr="00C8779D">
        <w:rPr>
          <w:rFonts w:eastAsia="仿宋_GB2312" w:hint="eastAsia"/>
          <w:bCs/>
          <w:sz w:val="32"/>
          <w:szCs w:val="32"/>
        </w:rPr>
        <w:t>）查看。</w:t>
      </w:r>
    </w:p>
    <w:p w14:paraId="489E05F2" w14:textId="77777777" w:rsidR="00E11F55" w:rsidRPr="00C8779D" w:rsidRDefault="007116A0" w:rsidP="00974F8C">
      <w:pPr>
        <w:spacing w:line="440" w:lineRule="exact"/>
        <w:ind w:firstLineChars="300" w:firstLine="964"/>
        <w:rPr>
          <w:rFonts w:ascii="仿宋_GB2312" w:eastAsia="仿宋_GB2312"/>
          <w:b/>
          <w:sz w:val="32"/>
          <w:szCs w:val="32"/>
        </w:rPr>
      </w:pPr>
      <w:r w:rsidRPr="00C8779D">
        <w:rPr>
          <w:rFonts w:ascii="仿宋_GB2312" w:eastAsia="仿宋_GB2312" w:hAnsi="仿宋_GB2312" w:cs="仿宋_GB2312" w:hint="eastAsia"/>
          <w:b/>
          <w:sz w:val="32"/>
          <w:szCs w:val="32"/>
          <w:lang w:val="en-US"/>
        </w:rPr>
        <w:t>3.</w:t>
      </w:r>
      <w:r w:rsidR="00AC337B" w:rsidRPr="00C8779D">
        <w:rPr>
          <w:rFonts w:ascii="仿宋_GB2312" w:eastAsia="仿宋_GB2312" w:hint="eastAsia"/>
          <w:b/>
          <w:sz w:val="32"/>
          <w:szCs w:val="32"/>
        </w:rPr>
        <w:t xml:space="preserve"> 报名安排</w:t>
      </w:r>
    </w:p>
    <w:p w14:paraId="7156F2F2" w14:textId="77777777" w:rsidR="00E11F55" w:rsidRPr="00C8779D" w:rsidRDefault="007116A0" w:rsidP="00AC337B">
      <w:pPr>
        <w:spacing w:line="440" w:lineRule="exact"/>
        <w:ind w:firstLineChars="200" w:firstLine="640"/>
        <w:rPr>
          <w:rFonts w:ascii="仿宋_GB2312" w:eastAsia="仿宋_GB2312"/>
          <w:sz w:val="32"/>
          <w:szCs w:val="32"/>
        </w:rPr>
      </w:pPr>
      <w:r w:rsidRPr="00C8779D">
        <w:rPr>
          <w:rFonts w:ascii="仿宋_GB2312" w:eastAsia="仿宋_GB2312" w:hint="eastAsia"/>
          <w:sz w:val="32"/>
          <w:szCs w:val="32"/>
        </w:rPr>
        <w:t>以市州或省直学校为单位进行队伍</w:t>
      </w:r>
      <w:r w:rsidRPr="00C8779D">
        <w:rPr>
          <w:rFonts w:ascii="仿宋_GB2312" w:eastAsia="仿宋_GB2312" w:hint="eastAsia"/>
          <w:sz w:val="32"/>
          <w:szCs w:val="32"/>
          <w:lang w:val="en-US"/>
        </w:rPr>
        <w:t>限额</w:t>
      </w:r>
      <w:r w:rsidRPr="00C8779D">
        <w:rPr>
          <w:rFonts w:ascii="仿宋_GB2312" w:eastAsia="仿宋_GB2312" w:hint="eastAsia"/>
          <w:sz w:val="32"/>
          <w:szCs w:val="32"/>
        </w:rPr>
        <w:t>推荐，具体名额分配见附表</w:t>
      </w:r>
      <w:r w:rsidRPr="00C8779D">
        <w:rPr>
          <w:rFonts w:ascii="仿宋_GB2312" w:eastAsia="仿宋_GB2312" w:hint="eastAsia"/>
          <w:sz w:val="32"/>
          <w:szCs w:val="32"/>
          <w:lang w:val="en-US"/>
        </w:rPr>
        <w:t>1</w:t>
      </w:r>
      <w:r w:rsidRPr="00C8779D">
        <w:rPr>
          <w:rFonts w:eastAsia="仿宋_GB2312"/>
          <w:sz w:val="32"/>
          <w:szCs w:val="32"/>
        </w:rPr>
        <w:t>，</w:t>
      </w:r>
      <w:r w:rsidRPr="00C8779D">
        <w:rPr>
          <w:rFonts w:eastAsia="仿宋_GB2312" w:hint="eastAsia"/>
          <w:sz w:val="32"/>
          <w:szCs w:val="32"/>
        </w:rPr>
        <w:t>组别不限，</w:t>
      </w:r>
      <w:r w:rsidRPr="00C8779D">
        <w:rPr>
          <w:rFonts w:eastAsia="仿宋_GB2312"/>
          <w:sz w:val="32"/>
          <w:szCs w:val="32"/>
        </w:rPr>
        <w:t>每支队伍限报</w:t>
      </w:r>
      <w:r w:rsidRPr="00C8779D">
        <w:rPr>
          <w:rFonts w:eastAsia="仿宋_GB2312" w:hint="eastAsia"/>
          <w:sz w:val="32"/>
          <w:szCs w:val="32"/>
        </w:rPr>
        <w:t>4-6</w:t>
      </w:r>
      <w:r w:rsidRPr="00C8779D">
        <w:rPr>
          <w:rFonts w:eastAsia="仿宋_GB2312" w:hint="eastAsia"/>
          <w:sz w:val="32"/>
          <w:szCs w:val="32"/>
        </w:rPr>
        <w:t>名学生</w:t>
      </w:r>
      <w:r w:rsidRPr="00C8779D">
        <w:rPr>
          <w:rFonts w:eastAsia="仿宋_GB2312" w:hint="eastAsia"/>
          <w:bCs/>
          <w:sz w:val="32"/>
          <w:szCs w:val="32"/>
        </w:rPr>
        <w:t>（每支队伍所有学生需为同一学段）</w:t>
      </w:r>
      <w:r w:rsidRPr="00C8779D">
        <w:rPr>
          <w:rFonts w:eastAsia="仿宋_GB2312" w:hint="eastAsia"/>
          <w:sz w:val="32"/>
          <w:szCs w:val="32"/>
        </w:rPr>
        <w:t>，</w:t>
      </w:r>
      <w:r w:rsidRPr="00C8779D">
        <w:rPr>
          <w:rFonts w:eastAsia="仿宋_GB2312"/>
          <w:bCs/>
          <w:sz w:val="32"/>
          <w:szCs w:val="32"/>
        </w:rPr>
        <w:t>每支队伍限报</w:t>
      </w:r>
      <w:r w:rsidRPr="00C8779D">
        <w:rPr>
          <w:rFonts w:eastAsia="仿宋_GB2312"/>
          <w:bCs/>
          <w:sz w:val="32"/>
          <w:szCs w:val="32"/>
        </w:rPr>
        <w:t>1</w:t>
      </w:r>
      <w:r w:rsidRPr="00C8779D">
        <w:rPr>
          <w:rFonts w:eastAsia="仿宋_GB2312"/>
          <w:bCs/>
          <w:sz w:val="32"/>
          <w:szCs w:val="32"/>
        </w:rPr>
        <w:t>名指导教师</w:t>
      </w:r>
      <w:r w:rsidRPr="00C8779D">
        <w:rPr>
          <w:rFonts w:eastAsia="仿宋_GB2312" w:hint="eastAsia"/>
          <w:bCs/>
          <w:sz w:val="32"/>
          <w:szCs w:val="32"/>
        </w:rPr>
        <w:t>。</w:t>
      </w:r>
      <w:r w:rsidRPr="00C8779D">
        <w:rPr>
          <w:rFonts w:ascii="仿宋_GB2312" w:eastAsia="仿宋_GB2312" w:hint="eastAsia"/>
          <w:sz w:val="32"/>
          <w:szCs w:val="32"/>
        </w:rPr>
        <w:t>请各市州级活动组织单位于202</w:t>
      </w:r>
      <w:r w:rsidR="00BC617F" w:rsidRPr="00C8779D">
        <w:rPr>
          <w:rFonts w:ascii="仿宋_GB2312" w:eastAsia="仿宋_GB2312" w:hint="eastAsia"/>
          <w:sz w:val="32"/>
          <w:szCs w:val="32"/>
        </w:rPr>
        <w:t>3</w:t>
      </w:r>
      <w:r w:rsidRPr="00C8779D">
        <w:rPr>
          <w:rFonts w:ascii="仿宋_GB2312" w:eastAsia="仿宋_GB2312" w:hint="eastAsia"/>
          <w:sz w:val="32"/>
          <w:szCs w:val="32"/>
        </w:rPr>
        <w:t>年</w:t>
      </w:r>
      <w:r w:rsidRPr="00C8779D">
        <w:rPr>
          <w:rFonts w:ascii="仿宋_GB2312" w:eastAsia="仿宋_GB2312"/>
          <w:sz w:val="32"/>
          <w:szCs w:val="32"/>
        </w:rPr>
        <w:t>4</w:t>
      </w:r>
      <w:r w:rsidRPr="00C8779D">
        <w:rPr>
          <w:rFonts w:ascii="仿宋_GB2312" w:eastAsia="仿宋_GB2312" w:hint="eastAsia"/>
          <w:sz w:val="32"/>
          <w:szCs w:val="32"/>
        </w:rPr>
        <w:t>月1日—</w:t>
      </w:r>
      <w:r w:rsidRPr="00C8779D">
        <w:rPr>
          <w:rFonts w:ascii="仿宋_GB2312" w:eastAsia="仿宋_GB2312" w:hint="eastAsia"/>
          <w:sz w:val="32"/>
          <w:szCs w:val="32"/>
          <w:lang w:val="en-US"/>
        </w:rPr>
        <w:t>4</w:t>
      </w:r>
      <w:r w:rsidRPr="00C8779D">
        <w:rPr>
          <w:rFonts w:ascii="仿宋_GB2312" w:eastAsia="仿宋_GB2312" w:hint="eastAsia"/>
          <w:sz w:val="32"/>
          <w:szCs w:val="32"/>
        </w:rPr>
        <w:t>月</w:t>
      </w:r>
      <w:r w:rsidRPr="00C8779D">
        <w:rPr>
          <w:rFonts w:ascii="仿宋_GB2312" w:eastAsia="仿宋_GB2312" w:hint="eastAsia"/>
          <w:sz w:val="32"/>
          <w:szCs w:val="32"/>
          <w:lang w:val="en-US"/>
        </w:rPr>
        <w:t>1</w:t>
      </w:r>
      <w:r w:rsidRPr="00C8779D">
        <w:rPr>
          <w:rFonts w:ascii="仿宋_GB2312" w:eastAsia="仿宋_GB2312"/>
          <w:sz w:val="32"/>
          <w:szCs w:val="32"/>
        </w:rPr>
        <w:t>0</w:t>
      </w:r>
      <w:r w:rsidRPr="00C8779D">
        <w:rPr>
          <w:rFonts w:ascii="仿宋_GB2312" w:eastAsia="仿宋_GB2312" w:hint="eastAsia"/>
          <w:sz w:val="32"/>
          <w:szCs w:val="32"/>
        </w:rPr>
        <w:t>日期间通过百度</w:t>
      </w:r>
      <w:proofErr w:type="gramStart"/>
      <w:r w:rsidRPr="00C8779D">
        <w:rPr>
          <w:rFonts w:ascii="仿宋_GB2312" w:eastAsia="仿宋_GB2312" w:hint="eastAsia"/>
          <w:sz w:val="32"/>
          <w:szCs w:val="32"/>
        </w:rPr>
        <w:t>网盘网上</w:t>
      </w:r>
      <w:proofErr w:type="gramEnd"/>
      <w:r w:rsidRPr="00C8779D">
        <w:rPr>
          <w:rFonts w:ascii="仿宋_GB2312" w:eastAsia="仿宋_GB2312" w:hint="eastAsia"/>
          <w:sz w:val="32"/>
          <w:szCs w:val="32"/>
        </w:rPr>
        <w:t>报名，上传作品材料，有关链接和</w:t>
      </w:r>
      <w:r w:rsidRPr="00C8779D">
        <w:rPr>
          <w:rFonts w:ascii="仿宋_GB2312" w:eastAsia="仿宋_GB2312" w:hint="eastAsia"/>
          <w:sz w:val="32"/>
          <w:szCs w:val="32"/>
          <w:lang w:val="en-US"/>
        </w:rPr>
        <w:t>提取</w:t>
      </w:r>
      <w:r w:rsidRPr="00C8779D">
        <w:rPr>
          <w:rFonts w:ascii="仿宋_GB2312" w:eastAsia="仿宋_GB2312" w:hint="eastAsia"/>
          <w:sz w:val="32"/>
          <w:szCs w:val="32"/>
        </w:rPr>
        <w:t>码发送至邮箱</w:t>
      </w:r>
      <w:r w:rsidRPr="00C8779D">
        <w:rPr>
          <w:rFonts w:ascii="仿宋_GB2312" w:eastAsia="仿宋_GB2312" w:hint="eastAsia"/>
          <w:sz w:val="32"/>
          <w:szCs w:val="32"/>
          <w:lang w:val="en-US"/>
        </w:rPr>
        <w:t>329356275@qq.</w:t>
      </w:r>
      <w:proofErr w:type="gramStart"/>
      <w:r w:rsidRPr="00C8779D">
        <w:rPr>
          <w:rFonts w:ascii="仿宋_GB2312" w:eastAsia="仿宋_GB2312" w:hint="eastAsia"/>
          <w:sz w:val="32"/>
          <w:szCs w:val="32"/>
          <w:lang w:val="en-US"/>
        </w:rPr>
        <w:t>com</w:t>
      </w:r>
      <w:proofErr w:type="gramEnd"/>
    </w:p>
    <w:p w14:paraId="39BE88CB" w14:textId="38385701" w:rsidR="00E11F55" w:rsidRPr="00C8779D" w:rsidRDefault="001B6AD3" w:rsidP="00974F8C">
      <w:pPr>
        <w:spacing w:line="440" w:lineRule="exact"/>
        <w:ind w:firstLineChars="300" w:firstLine="964"/>
        <w:rPr>
          <w:rFonts w:ascii="仿宋_GB2312" w:eastAsia="仿宋_GB2312"/>
          <w:b/>
          <w:bCs/>
          <w:sz w:val="32"/>
          <w:szCs w:val="32"/>
        </w:rPr>
      </w:pPr>
      <w:r w:rsidRPr="00C8779D">
        <w:rPr>
          <w:rFonts w:ascii="仿宋_GB2312" w:eastAsia="仿宋_GB2312" w:hAnsi="仿宋_GB2312" w:cs="仿宋_GB2312"/>
          <w:b/>
          <w:bCs/>
          <w:sz w:val="32"/>
          <w:szCs w:val="32"/>
          <w:lang w:val="en-US"/>
        </w:rPr>
        <w:t>4</w:t>
      </w:r>
      <w:r w:rsidR="007116A0" w:rsidRPr="00C8779D">
        <w:rPr>
          <w:rFonts w:ascii="仿宋_GB2312" w:eastAsia="仿宋_GB2312" w:hAnsi="仿宋_GB2312" w:cs="仿宋_GB2312" w:hint="eastAsia"/>
          <w:b/>
          <w:bCs/>
          <w:sz w:val="32"/>
          <w:szCs w:val="32"/>
          <w:lang w:val="en-US"/>
        </w:rPr>
        <w:t>.</w:t>
      </w:r>
      <w:r w:rsidR="007116A0" w:rsidRPr="00C8779D">
        <w:rPr>
          <w:rFonts w:ascii="仿宋_GB2312" w:eastAsia="仿宋_GB2312" w:hint="eastAsia"/>
          <w:b/>
          <w:bCs/>
          <w:sz w:val="32"/>
          <w:szCs w:val="32"/>
        </w:rPr>
        <w:t>活动场地及器材</w:t>
      </w:r>
    </w:p>
    <w:p w14:paraId="5D929562" w14:textId="16205506" w:rsidR="00E11F55" w:rsidRPr="00C8779D" w:rsidRDefault="00FD713E">
      <w:pPr>
        <w:spacing w:line="500" w:lineRule="exact"/>
        <w:ind w:firstLineChars="200" w:firstLine="640"/>
        <w:rPr>
          <w:rFonts w:ascii="仿宋_GB2312" w:eastAsia="仿宋_GB2312"/>
          <w:sz w:val="32"/>
          <w:szCs w:val="32"/>
        </w:rPr>
      </w:pPr>
      <w:proofErr w:type="gramStart"/>
      <w:r w:rsidRPr="00C8779D">
        <w:rPr>
          <w:rFonts w:ascii="仿宋_GB2312" w:eastAsia="仿宋_GB2312" w:hint="eastAsia"/>
          <w:sz w:val="32"/>
          <w:szCs w:val="32"/>
        </w:rPr>
        <w:t>若</w:t>
      </w:r>
      <w:r w:rsidR="007116A0" w:rsidRPr="00C8779D">
        <w:rPr>
          <w:rFonts w:ascii="仿宋_GB2312" w:eastAsia="仿宋_GB2312" w:hint="eastAsia"/>
          <w:sz w:val="32"/>
          <w:szCs w:val="32"/>
        </w:rPr>
        <w:t>全省</w:t>
      </w:r>
      <w:proofErr w:type="gramEnd"/>
      <w:r w:rsidR="007116A0" w:rsidRPr="00C8779D">
        <w:rPr>
          <w:rFonts w:ascii="仿宋_GB2312" w:eastAsia="仿宋_GB2312" w:hint="eastAsia"/>
          <w:sz w:val="32"/>
          <w:szCs w:val="32"/>
        </w:rPr>
        <w:t>交流活动现场举办：</w:t>
      </w:r>
      <w:r w:rsidR="007116A0" w:rsidRPr="00C8779D">
        <w:rPr>
          <w:rFonts w:ascii="仿宋_GB2312" w:eastAsia="仿宋_GB2312"/>
          <w:sz w:val="32"/>
          <w:szCs w:val="32"/>
        </w:rPr>
        <w:t>活动所需设备（机器人、计算机及程序软件等）由学生自备。活动场</w:t>
      </w:r>
      <w:r w:rsidR="007116A0" w:rsidRPr="00C8779D">
        <w:rPr>
          <w:rFonts w:ascii="仿宋_GB2312" w:eastAsia="仿宋_GB2312" w:hint="eastAsia"/>
          <w:sz w:val="32"/>
          <w:szCs w:val="32"/>
        </w:rPr>
        <w:t>馆、场地图纸</w:t>
      </w:r>
      <w:r w:rsidR="007116A0" w:rsidRPr="00C8779D">
        <w:rPr>
          <w:rFonts w:ascii="仿宋_GB2312" w:eastAsia="仿宋_GB2312"/>
          <w:sz w:val="32"/>
          <w:szCs w:val="32"/>
        </w:rPr>
        <w:t>及相关器材</w:t>
      </w:r>
      <w:r w:rsidR="007116A0" w:rsidRPr="00C8779D">
        <w:rPr>
          <w:rFonts w:ascii="仿宋_GB2312" w:eastAsia="仿宋_GB2312" w:hint="eastAsia"/>
          <w:sz w:val="32"/>
          <w:szCs w:val="32"/>
        </w:rPr>
        <w:t>套装由</w:t>
      </w:r>
      <w:r w:rsidR="007116A0" w:rsidRPr="00C8779D">
        <w:rPr>
          <w:rFonts w:ascii="仿宋_GB2312" w:eastAsia="仿宋_GB2312"/>
          <w:sz w:val="32"/>
          <w:szCs w:val="32"/>
        </w:rPr>
        <w:t>组委会统一提供。</w:t>
      </w:r>
      <w:bookmarkEnd w:id="9"/>
      <w:bookmarkEnd w:id="10"/>
    </w:p>
    <w:p w14:paraId="5B79AEEF"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t>八、全省展示交流活动</w:t>
      </w:r>
    </w:p>
    <w:p w14:paraId="6638FAF6"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lastRenderedPageBreak/>
        <w:t>（一）参与资格审定</w:t>
      </w:r>
    </w:p>
    <w:p w14:paraId="33009E0A" w14:textId="77777777" w:rsidR="00E11F55" w:rsidRPr="00C8779D" w:rsidRDefault="007116A0">
      <w:pPr>
        <w:pStyle w:val="a3"/>
        <w:spacing w:line="379" w:lineRule="exact"/>
        <w:ind w:left="821"/>
        <w:rPr>
          <w:rFonts w:ascii="仿宋_GB2312" w:eastAsia="仿宋_GB2312" w:hAnsi="仿宋"/>
        </w:rPr>
      </w:pPr>
      <w:r w:rsidRPr="00C8779D">
        <w:rPr>
          <w:rFonts w:ascii="仿宋_GB2312" w:eastAsia="仿宋_GB2312" w:hAnsi="仿宋" w:hint="eastAsia"/>
        </w:rPr>
        <w:t>如有以下情况，取消本届活动参与资格，情节严重者取消学生</w:t>
      </w:r>
      <w:proofErr w:type="gramStart"/>
      <w:r w:rsidRPr="00C8779D">
        <w:rPr>
          <w:rFonts w:ascii="仿宋_GB2312" w:eastAsia="仿宋_GB2312" w:hAnsi="仿宋" w:hint="eastAsia"/>
        </w:rPr>
        <w:t>和</w:t>
      </w:r>
      <w:proofErr w:type="gramEnd"/>
    </w:p>
    <w:p w14:paraId="39BBA3F9" w14:textId="77777777" w:rsidR="00E11F55" w:rsidRPr="00C8779D" w:rsidRDefault="007116A0">
      <w:pPr>
        <w:pStyle w:val="a3"/>
        <w:spacing w:before="10"/>
        <w:rPr>
          <w:rFonts w:ascii="仿宋_GB2312" w:eastAsia="仿宋_GB2312" w:hAnsi="仿宋"/>
        </w:rPr>
      </w:pPr>
      <w:r w:rsidRPr="00C8779D">
        <w:rPr>
          <w:rFonts w:ascii="仿宋_GB2312" w:eastAsia="仿宋_GB2312" w:hAnsi="仿宋" w:hint="eastAsia"/>
        </w:rPr>
        <w:t>指导教师 1-3 年的参与资格，并通报相关</w:t>
      </w:r>
      <w:r w:rsidRPr="00C8779D">
        <w:rPr>
          <w:rFonts w:ascii="仿宋_GB2312" w:eastAsia="仿宋_GB2312" w:hAnsi="仿宋" w:hint="eastAsia"/>
          <w:b/>
          <w:bCs/>
          <w:lang w:val="en-US" w:eastAsia="zh-Hans"/>
        </w:rPr>
        <w:t>市州</w:t>
      </w:r>
      <w:r w:rsidRPr="00C8779D">
        <w:rPr>
          <w:rFonts w:ascii="仿宋_GB2312" w:eastAsia="仿宋_GB2312" w:hAnsi="仿宋" w:hint="eastAsia"/>
        </w:rPr>
        <w:t>教育部门及所在学校。</w:t>
      </w:r>
    </w:p>
    <w:p w14:paraId="6E8E6617" w14:textId="77777777" w:rsidR="00E11F55" w:rsidRPr="00C8779D" w:rsidRDefault="007116A0">
      <w:pPr>
        <w:pStyle w:val="11"/>
        <w:numPr>
          <w:ilvl w:val="0"/>
          <w:numId w:val="9"/>
        </w:numPr>
        <w:tabs>
          <w:tab w:val="left" w:pos="1143"/>
        </w:tabs>
        <w:spacing w:before="10"/>
        <w:ind w:hanging="321"/>
        <w:rPr>
          <w:rFonts w:ascii="仿宋_GB2312" w:eastAsia="仿宋_GB2312" w:hAnsi="仿宋"/>
          <w:sz w:val="32"/>
        </w:rPr>
      </w:pPr>
      <w:r w:rsidRPr="00C8779D">
        <w:rPr>
          <w:rFonts w:ascii="仿宋_GB2312" w:eastAsia="仿宋_GB2312" w:hAnsi="仿宋" w:hint="eastAsia"/>
          <w:sz w:val="32"/>
        </w:rPr>
        <w:t>作品有政治原则性错误和科学常识性错误。</w:t>
      </w:r>
    </w:p>
    <w:p w14:paraId="67EF6A01" w14:textId="77777777" w:rsidR="00E11F55" w:rsidRPr="00C8779D" w:rsidRDefault="007116A0">
      <w:pPr>
        <w:pStyle w:val="11"/>
        <w:numPr>
          <w:ilvl w:val="0"/>
          <w:numId w:val="9"/>
        </w:numPr>
        <w:tabs>
          <w:tab w:val="left" w:pos="1143"/>
        </w:tabs>
        <w:spacing w:before="10"/>
        <w:ind w:hanging="321"/>
        <w:rPr>
          <w:rFonts w:ascii="仿宋_GB2312" w:eastAsia="仿宋_GB2312" w:hAnsi="仿宋"/>
          <w:sz w:val="32"/>
        </w:rPr>
      </w:pPr>
      <w:r w:rsidRPr="00C8779D">
        <w:rPr>
          <w:rFonts w:ascii="仿宋_GB2312" w:eastAsia="仿宋_GB2312" w:hAnsi="仿宋" w:hint="eastAsia"/>
          <w:sz w:val="32"/>
        </w:rPr>
        <w:t>作品中非原创素材及内容过多，未注明具体来源和出处。</w:t>
      </w:r>
    </w:p>
    <w:p w14:paraId="66C286B2" w14:textId="77777777" w:rsidR="00E11F55" w:rsidRPr="00C8779D" w:rsidRDefault="007116A0">
      <w:pPr>
        <w:pStyle w:val="11"/>
        <w:numPr>
          <w:ilvl w:val="0"/>
          <w:numId w:val="9"/>
        </w:numPr>
        <w:tabs>
          <w:tab w:val="left" w:pos="1143"/>
        </w:tabs>
        <w:spacing w:before="10"/>
        <w:ind w:hanging="321"/>
        <w:rPr>
          <w:rFonts w:ascii="仿宋_GB2312" w:eastAsia="仿宋_GB2312" w:hAnsi="仿宋"/>
          <w:sz w:val="32"/>
        </w:rPr>
      </w:pPr>
      <w:r w:rsidRPr="00C8779D">
        <w:rPr>
          <w:rFonts w:ascii="仿宋_GB2312" w:eastAsia="仿宋_GB2312" w:hAnsi="仿宋" w:hint="eastAsia"/>
          <w:sz w:val="32"/>
        </w:rPr>
        <w:t>存在指导教师代替学生完成作品制作的情况。</w:t>
      </w:r>
    </w:p>
    <w:p w14:paraId="4FB64ECD" w14:textId="77777777" w:rsidR="00E11F55" w:rsidRPr="00C8779D" w:rsidRDefault="007116A0">
      <w:pPr>
        <w:pStyle w:val="11"/>
        <w:numPr>
          <w:ilvl w:val="0"/>
          <w:numId w:val="9"/>
        </w:numPr>
        <w:tabs>
          <w:tab w:val="left" w:pos="1143"/>
        </w:tabs>
        <w:spacing w:before="10"/>
        <w:ind w:hanging="321"/>
        <w:rPr>
          <w:rFonts w:ascii="仿宋_GB2312" w:eastAsia="仿宋_GB2312" w:hAnsi="仿宋"/>
          <w:sz w:val="32"/>
        </w:rPr>
      </w:pPr>
      <w:r w:rsidRPr="00C8779D">
        <w:rPr>
          <w:rFonts w:ascii="仿宋_GB2312" w:eastAsia="仿宋_GB2312" w:hAnsi="仿宋" w:hint="eastAsia"/>
          <w:sz w:val="32"/>
        </w:rPr>
        <w:t>作品不符合作品形态界定相关要求。</w:t>
      </w:r>
    </w:p>
    <w:p w14:paraId="1FF9FD25" w14:textId="77777777" w:rsidR="00E11F55" w:rsidRPr="00C8779D" w:rsidRDefault="007116A0">
      <w:pPr>
        <w:pStyle w:val="11"/>
        <w:numPr>
          <w:ilvl w:val="0"/>
          <w:numId w:val="9"/>
        </w:numPr>
        <w:tabs>
          <w:tab w:val="left" w:pos="1143"/>
        </w:tabs>
        <w:spacing w:before="10" w:line="362" w:lineRule="exact"/>
        <w:ind w:hanging="321"/>
        <w:rPr>
          <w:rFonts w:ascii="仿宋_GB2312" w:eastAsia="仿宋_GB2312" w:hAnsi="仿宋"/>
          <w:sz w:val="32"/>
        </w:rPr>
      </w:pPr>
      <w:r w:rsidRPr="00C8779D">
        <w:rPr>
          <w:rFonts w:ascii="仿宋_GB2312" w:eastAsia="仿宋_GB2312" w:hAnsi="仿宋" w:hint="eastAsia"/>
          <w:sz w:val="32"/>
        </w:rPr>
        <w:t>其它弄虚作假行为。</w:t>
      </w:r>
    </w:p>
    <w:p w14:paraId="547132C8"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（二）活动安排</w:t>
      </w:r>
    </w:p>
    <w:p w14:paraId="025C5D89" w14:textId="10F9D0BB" w:rsidR="00E11F55" w:rsidRPr="00C8779D" w:rsidRDefault="007116A0" w:rsidP="009D65EB">
      <w:pPr>
        <w:pStyle w:val="a3"/>
        <w:spacing w:line="379" w:lineRule="exact"/>
        <w:ind w:left="821"/>
        <w:rPr>
          <w:rFonts w:ascii="仿宋_GB2312" w:eastAsia="仿宋_GB2312" w:hAnsi="仿宋"/>
        </w:rPr>
      </w:pPr>
      <w:r w:rsidRPr="00C8779D">
        <w:rPr>
          <w:rFonts w:ascii="仿宋_GB2312" w:eastAsia="仿宋_GB2312" w:hAnsi="仿宋" w:hint="eastAsia"/>
          <w:b/>
          <w:bCs/>
        </w:rPr>
        <w:t>全省</w:t>
      </w:r>
      <w:r w:rsidRPr="00C8779D">
        <w:rPr>
          <w:rFonts w:ascii="仿宋_GB2312" w:eastAsia="仿宋_GB2312" w:hAnsi="仿宋" w:hint="eastAsia"/>
        </w:rPr>
        <w:t>交流活动计划于 2023 年</w:t>
      </w:r>
      <w:r w:rsidRPr="00C8779D">
        <w:rPr>
          <w:rFonts w:ascii="仿宋_GB2312" w:eastAsia="仿宋_GB2312" w:hAnsi="仿宋" w:hint="eastAsia"/>
          <w:b/>
          <w:bCs/>
        </w:rPr>
        <w:t>5</w:t>
      </w:r>
      <w:r w:rsidRPr="00C8779D">
        <w:rPr>
          <w:rFonts w:ascii="仿宋_GB2312" w:eastAsia="仿宋_GB2312" w:hAnsi="仿宋" w:hint="eastAsia"/>
          <w:b/>
          <w:bCs/>
          <w:lang w:val="en-US" w:eastAsia="zh-Hans"/>
        </w:rPr>
        <w:t>月</w:t>
      </w:r>
      <w:r w:rsidR="009D65EB" w:rsidRPr="00C8779D">
        <w:rPr>
          <w:rFonts w:ascii="仿宋_GB2312" w:eastAsia="仿宋_GB2312" w:hAnsi="仿宋" w:hint="eastAsia"/>
        </w:rPr>
        <w:t>举行，</w:t>
      </w:r>
      <w:r w:rsidRPr="00C8779D">
        <w:rPr>
          <w:rFonts w:ascii="仿宋_GB2312" w:eastAsia="仿宋_GB2312" w:hAnsi="仿宋" w:hint="eastAsia"/>
        </w:rPr>
        <w:t>通知另发。</w:t>
      </w:r>
    </w:p>
    <w:p w14:paraId="2C7D0898"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（三）活动流程</w:t>
      </w:r>
    </w:p>
    <w:p w14:paraId="53BF6F0F" w14:textId="77777777" w:rsidR="00E11F55" w:rsidRPr="00C8779D" w:rsidRDefault="007116A0">
      <w:pPr>
        <w:pStyle w:val="11"/>
        <w:numPr>
          <w:ilvl w:val="0"/>
          <w:numId w:val="10"/>
        </w:numPr>
        <w:tabs>
          <w:tab w:val="left" w:pos="1148"/>
        </w:tabs>
        <w:spacing w:line="473" w:lineRule="exact"/>
        <w:rPr>
          <w:rFonts w:ascii="仿宋_GB2312" w:eastAsia="仿宋_GB2312" w:hAnsi="仿宋"/>
          <w:b/>
          <w:sz w:val="32"/>
        </w:rPr>
      </w:pPr>
      <w:r w:rsidRPr="00C8779D">
        <w:rPr>
          <w:rFonts w:ascii="仿宋_GB2312" w:eastAsia="仿宋_GB2312" w:hAnsi="仿宋" w:hint="eastAsia"/>
          <w:b/>
          <w:sz w:val="32"/>
        </w:rPr>
        <w:t>技术讲座</w:t>
      </w:r>
    </w:p>
    <w:p w14:paraId="721479FF" w14:textId="5928C230" w:rsidR="00E11F55" w:rsidRPr="00C8779D" w:rsidRDefault="007116A0">
      <w:pPr>
        <w:pStyle w:val="a3"/>
        <w:spacing w:line="379" w:lineRule="exact"/>
        <w:ind w:firstLineChars="200" w:firstLine="640"/>
        <w:rPr>
          <w:rFonts w:ascii="仿宋_GB2312" w:eastAsia="仿宋_GB2312" w:hAnsi="仿宋"/>
        </w:rPr>
      </w:pPr>
      <w:r w:rsidRPr="00C8779D">
        <w:rPr>
          <w:rFonts w:ascii="仿宋_GB2312" w:eastAsia="仿宋_GB2312" w:hAnsi="仿宋" w:hint="eastAsia"/>
        </w:rPr>
        <w:t>我馆</w:t>
      </w:r>
      <w:r w:rsidR="00200A40" w:rsidRPr="00C8779D">
        <w:rPr>
          <w:rFonts w:ascii="仿宋_GB2312" w:eastAsia="仿宋_GB2312" w:hAnsi="仿宋_GB2312" w:cs="仿宋_GB2312" w:hint="eastAsia"/>
          <w:kern w:val="21"/>
        </w:rPr>
        <w:t>组织</w:t>
      </w:r>
      <w:r w:rsidRPr="00C8779D">
        <w:rPr>
          <w:rFonts w:ascii="仿宋_GB2312" w:eastAsia="仿宋_GB2312" w:hAnsi="仿宋_GB2312" w:cs="仿宋_GB2312" w:hint="eastAsia"/>
          <w:kern w:val="21"/>
        </w:rPr>
        <w:t>开展全省信息素养提升实践活动骨干教师培训</w:t>
      </w:r>
      <w:r w:rsidR="00200A40" w:rsidRPr="00C8779D">
        <w:rPr>
          <w:rFonts w:ascii="仿宋_GB2312" w:eastAsia="仿宋_GB2312" w:hAnsi="仿宋_GB2312" w:cs="仿宋_GB2312" w:hint="eastAsia"/>
          <w:kern w:val="21"/>
        </w:rPr>
        <w:t>，</w:t>
      </w:r>
      <w:r w:rsidRPr="00C8779D">
        <w:rPr>
          <w:rFonts w:ascii="仿宋_GB2312" w:eastAsia="仿宋_GB2312" w:hAnsi="仿宋_GB2312" w:cs="仿宋_GB2312" w:hint="eastAsia"/>
          <w:kern w:val="21"/>
        </w:rPr>
        <w:t>培训</w:t>
      </w:r>
      <w:r w:rsidRPr="00C8779D">
        <w:rPr>
          <w:rFonts w:ascii="仿宋_GB2312" w:eastAsia="仿宋_GB2312" w:hAnsi="仿宋" w:hint="eastAsia"/>
        </w:rPr>
        <w:t>针对前沿技术、科学思维、基础知识等开展讲座，同时对活动项</w:t>
      </w:r>
      <w:r w:rsidRPr="00C8779D">
        <w:rPr>
          <w:rFonts w:ascii="仿宋_GB2312" w:eastAsia="仿宋_GB2312" w:hAnsi="仿宋" w:hint="eastAsia"/>
          <w:spacing w:val="-8"/>
        </w:rPr>
        <w:t>目相关的内容进行培训，如项目任务要求、人工智能知识教学和应用模块的搭建及开发、物联网设计与制作、机器人设计制作和组装注意</w:t>
      </w:r>
      <w:r w:rsidRPr="00C8779D">
        <w:rPr>
          <w:rFonts w:ascii="仿宋_GB2312" w:eastAsia="仿宋_GB2312" w:hAnsi="仿宋" w:hint="eastAsia"/>
        </w:rPr>
        <w:t>事项等。</w:t>
      </w:r>
    </w:p>
    <w:p w14:paraId="16992CE4" w14:textId="77777777" w:rsidR="00E11F55" w:rsidRPr="00C8779D" w:rsidRDefault="007116A0">
      <w:pPr>
        <w:pStyle w:val="1"/>
        <w:numPr>
          <w:ilvl w:val="0"/>
          <w:numId w:val="10"/>
        </w:numPr>
        <w:tabs>
          <w:tab w:val="left" w:pos="1148"/>
        </w:tabs>
        <w:spacing w:line="404" w:lineRule="exact"/>
        <w:rPr>
          <w:rFonts w:ascii="仿宋_GB2312" w:eastAsia="仿宋_GB2312" w:hAnsi="仿宋"/>
        </w:rPr>
      </w:pPr>
      <w:r w:rsidRPr="00C8779D">
        <w:rPr>
          <w:rFonts w:ascii="仿宋_GB2312" w:eastAsia="仿宋_GB2312" w:hAnsi="仿宋" w:hint="eastAsia"/>
        </w:rPr>
        <w:t>项目任务</w:t>
      </w:r>
    </w:p>
    <w:p w14:paraId="0A631DC6" w14:textId="2CF99E77" w:rsidR="005E0E04" w:rsidRPr="00C8779D" w:rsidRDefault="005E0E04" w:rsidP="005E0E04">
      <w:pPr>
        <w:pStyle w:val="a3"/>
        <w:spacing w:line="244" w:lineRule="auto"/>
        <w:ind w:right="431" w:firstLine="641"/>
        <w:jc w:val="both"/>
        <w:rPr>
          <w:rFonts w:ascii="仿宋_GB2312" w:eastAsia="仿宋_GB2312" w:hAnsi="仿宋"/>
          <w:spacing w:val="-14"/>
        </w:rPr>
      </w:pPr>
      <w:r w:rsidRPr="00C8779D">
        <w:rPr>
          <w:rFonts w:ascii="仿宋_GB2312" w:eastAsia="仿宋_GB2312" w:hAnsi="仿宋" w:hint="eastAsia"/>
          <w:spacing w:val="-14"/>
        </w:rPr>
        <w:t>全省交流活动现场公布任务书（其中，智能博物、智能机器人项目会提前发布现场任务说明）。</w:t>
      </w:r>
    </w:p>
    <w:p w14:paraId="19BB5E06" w14:textId="11A5AFA4" w:rsidR="00E11F55" w:rsidRPr="00C8779D" w:rsidRDefault="007116A0" w:rsidP="005E0E04">
      <w:pPr>
        <w:pStyle w:val="a3"/>
        <w:spacing w:line="244" w:lineRule="auto"/>
        <w:ind w:right="431" w:firstLine="641"/>
        <w:jc w:val="both"/>
        <w:rPr>
          <w:rFonts w:ascii="仿宋_GB2312" w:eastAsia="仿宋_GB2312" w:hAnsi="仿宋"/>
          <w:spacing w:val="-14"/>
        </w:rPr>
      </w:pPr>
      <w:r w:rsidRPr="00C8779D">
        <w:rPr>
          <w:rFonts w:ascii="仿宋_GB2312" w:eastAsia="仿宋_GB2312" w:hAnsi="仿宋" w:hint="eastAsia"/>
          <w:spacing w:val="-14"/>
        </w:rPr>
        <w:t>①数字创作类、计算思维类：参与学生将根据交流活动任务要求，完成各项目对应任务。若有任务需结队创作，则团队分工协作， 共同完成一件作品。</w:t>
      </w:r>
    </w:p>
    <w:p w14:paraId="4412DB87" w14:textId="77777777" w:rsidR="00E11F55" w:rsidRPr="00C8779D" w:rsidRDefault="007116A0">
      <w:pPr>
        <w:pStyle w:val="a3"/>
        <w:spacing w:line="244" w:lineRule="auto"/>
        <w:ind w:right="431" w:firstLine="641"/>
        <w:jc w:val="both"/>
        <w:rPr>
          <w:rFonts w:ascii="仿宋_GB2312" w:eastAsia="仿宋_GB2312" w:hAnsi="仿宋"/>
          <w:spacing w:val="-7"/>
        </w:rPr>
      </w:pPr>
      <w:r w:rsidRPr="00C8779D">
        <w:rPr>
          <w:rFonts w:ascii="仿宋_GB2312" w:eastAsia="仿宋_GB2312" w:hAnsi="仿宋" w:hint="eastAsia"/>
          <w:spacing w:val="-9"/>
        </w:rPr>
        <w:t>②</w:t>
      </w:r>
      <w:proofErr w:type="gramStart"/>
      <w:r w:rsidRPr="00C8779D">
        <w:rPr>
          <w:rFonts w:ascii="仿宋_GB2312" w:eastAsia="仿宋_GB2312" w:hAnsi="仿宋" w:hint="eastAsia"/>
          <w:spacing w:val="-9"/>
        </w:rPr>
        <w:t>科创实践类</w:t>
      </w:r>
      <w:proofErr w:type="gramEnd"/>
      <w:r w:rsidRPr="00C8779D">
        <w:rPr>
          <w:rFonts w:ascii="仿宋_GB2312" w:eastAsia="仿宋_GB2312" w:hAnsi="仿宋" w:hint="eastAsia"/>
          <w:spacing w:val="-9"/>
        </w:rPr>
        <w:t>：参与学生将根据活动任务主题等要求，规定</w:t>
      </w:r>
      <w:r w:rsidRPr="00C8779D">
        <w:rPr>
          <w:rFonts w:ascii="仿宋_GB2312" w:eastAsia="仿宋_GB2312" w:hAnsi="仿宋" w:hint="eastAsia"/>
          <w:spacing w:val="-14"/>
        </w:rPr>
        <w:t>时间内通过方案设计、电脑编程、硬件搭建</w:t>
      </w:r>
      <w:r w:rsidRPr="00C8779D">
        <w:rPr>
          <w:rFonts w:ascii="仿宋_GB2312" w:eastAsia="仿宋_GB2312" w:hAnsi="仿宋" w:hint="eastAsia"/>
        </w:rPr>
        <w:t>/</w:t>
      </w:r>
      <w:r w:rsidRPr="00C8779D">
        <w:rPr>
          <w:rFonts w:ascii="仿宋_GB2312" w:eastAsia="仿宋_GB2312" w:hAnsi="仿宋" w:hint="eastAsia"/>
          <w:spacing w:val="-11"/>
        </w:rPr>
        <w:t>组装、编程调试等过程，</w:t>
      </w:r>
      <w:r w:rsidRPr="00C8779D">
        <w:rPr>
          <w:rFonts w:ascii="仿宋_GB2312" w:eastAsia="仿宋_GB2312" w:hAnsi="仿宋" w:hint="eastAsia"/>
          <w:spacing w:val="-7"/>
          <w:w w:val="95"/>
        </w:rPr>
        <w:t>完成任务方案。</w:t>
      </w:r>
      <w:proofErr w:type="gramStart"/>
      <w:r w:rsidRPr="00C8779D">
        <w:rPr>
          <w:rFonts w:ascii="仿宋_GB2312" w:eastAsia="仿宋_GB2312" w:hAnsi="仿宋" w:hint="eastAsia"/>
          <w:spacing w:val="-7"/>
          <w:w w:val="95"/>
        </w:rPr>
        <w:t>若任务</w:t>
      </w:r>
      <w:proofErr w:type="gramEnd"/>
      <w:r w:rsidRPr="00C8779D">
        <w:rPr>
          <w:rFonts w:ascii="仿宋_GB2312" w:eastAsia="仿宋_GB2312" w:hAnsi="仿宋" w:hint="eastAsia"/>
          <w:spacing w:val="-7"/>
          <w:w w:val="95"/>
        </w:rPr>
        <w:t>需结队创作，则团队分工协作，共同完成一件</w:t>
      </w:r>
      <w:r w:rsidRPr="00C8779D">
        <w:rPr>
          <w:rFonts w:ascii="仿宋_GB2312" w:eastAsia="仿宋_GB2312" w:hAnsi="仿宋" w:hint="eastAsia"/>
          <w:spacing w:val="-7"/>
        </w:rPr>
        <w:t>作品。</w:t>
      </w:r>
    </w:p>
    <w:p w14:paraId="227CB199" w14:textId="56B49440" w:rsidR="00C9099B" w:rsidRPr="00C8779D" w:rsidRDefault="00C9099B">
      <w:pPr>
        <w:pStyle w:val="a3"/>
        <w:spacing w:line="244" w:lineRule="auto"/>
        <w:ind w:right="431" w:firstLine="641"/>
        <w:jc w:val="both"/>
        <w:rPr>
          <w:rFonts w:ascii="仿宋_GB2312" w:eastAsia="仿宋_GB2312" w:hAnsi="仿宋"/>
          <w:spacing w:val="-7"/>
        </w:rPr>
      </w:pPr>
      <w:r w:rsidRPr="00C8779D">
        <w:rPr>
          <w:rFonts w:ascii="仿宋_GB2312" w:eastAsia="仿宋_GB2312" w:hAnsi="仿宋" w:hint="eastAsia"/>
          <w:spacing w:val="-7"/>
        </w:rPr>
        <w:t>③</w:t>
      </w:r>
      <w:r w:rsidR="00C2459E" w:rsidRPr="00C8779D">
        <w:rPr>
          <w:rFonts w:ascii="仿宋_GB2312" w:eastAsia="仿宋_GB2312" w:hAnsi="仿宋" w:hint="eastAsia"/>
          <w:spacing w:val="-7"/>
        </w:rPr>
        <w:t>乐高教育类：</w:t>
      </w:r>
      <w:r w:rsidR="00C2459E" w:rsidRPr="00C8779D">
        <w:rPr>
          <w:rFonts w:ascii="仿宋_GB2312" w:eastAsia="仿宋_GB2312" w:hint="eastAsia"/>
        </w:rPr>
        <w:t>围绕活动主题，团队合作设计制作智能模型展示作品。</w:t>
      </w:r>
      <w:r w:rsidR="00C2459E" w:rsidRPr="00C8779D">
        <w:rPr>
          <w:rFonts w:ascii="楷体" w:eastAsia="楷体" w:hAnsi="楷体" w:hint="eastAsia"/>
        </w:rPr>
        <w:t>FLL</w:t>
      </w:r>
      <w:r w:rsidR="00C2459E" w:rsidRPr="00C8779D">
        <w:rPr>
          <w:rFonts w:ascii="仿宋_GB2312" w:eastAsia="仿宋_GB2312" w:hint="eastAsia"/>
        </w:rPr>
        <w:t>挑战项目</w:t>
      </w:r>
      <w:r w:rsidR="000F14C7" w:rsidRPr="00C8779D">
        <w:rPr>
          <w:rFonts w:ascii="仿宋_GB2312" w:eastAsia="仿宋_GB2312" w:hint="eastAsia"/>
        </w:rPr>
        <w:t>还</w:t>
      </w:r>
      <w:r w:rsidR="00C2459E" w:rsidRPr="00C8779D">
        <w:rPr>
          <w:rFonts w:ascii="仿宋_GB2312" w:eastAsia="仿宋_GB2312" w:hint="eastAsia"/>
        </w:rPr>
        <w:t>需要设计和搭建智能机器人，完成任务。</w:t>
      </w:r>
    </w:p>
    <w:p w14:paraId="24B5EF1C" w14:textId="77777777" w:rsidR="00E11F55" w:rsidRPr="00C8779D" w:rsidRDefault="007116A0">
      <w:pPr>
        <w:pStyle w:val="1"/>
        <w:numPr>
          <w:ilvl w:val="0"/>
          <w:numId w:val="10"/>
        </w:numPr>
        <w:tabs>
          <w:tab w:val="left" w:pos="1148"/>
        </w:tabs>
        <w:spacing w:line="459" w:lineRule="exact"/>
        <w:rPr>
          <w:rFonts w:ascii="仿宋_GB2312" w:eastAsia="仿宋_GB2312" w:hAnsi="仿宋"/>
        </w:rPr>
      </w:pPr>
      <w:r w:rsidRPr="00C8779D">
        <w:rPr>
          <w:rFonts w:ascii="仿宋_GB2312" w:eastAsia="仿宋_GB2312" w:hAnsi="仿宋" w:hint="eastAsia"/>
        </w:rPr>
        <w:t>展示与交流</w:t>
      </w:r>
    </w:p>
    <w:p w14:paraId="72A2C54F" w14:textId="6F4D7074" w:rsidR="00E11F55" w:rsidRPr="00C8779D" w:rsidRDefault="007116A0">
      <w:pPr>
        <w:pStyle w:val="a3"/>
        <w:spacing w:line="379" w:lineRule="exact"/>
        <w:ind w:firstLineChars="200" w:firstLine="640"/>
        <w:rPr>
          <w:rFonts w:ascii="仿宋_GB2312" w:eastAsia="仿宋_GB2312" w:hAnsi="仿宋"/>
        </w:rPr>
      </w:pPr>
      <w:r w:rsidRPr="00C8779D">
        <w:rPr>
          <w:rFonts w:ascii="仿宋_GB2312" w:eastAsia="仿宋_GB2312" w:hAnsi="仿宋" w:hint="eastAsia"/>
        </w:rPr>
        <w:t>展示与交流流程包含陈述、展示、</w:t>
      </w:r>
      <w:proofErr w:type="gramStart"/>
      <w:r w:rsidRPr="00C8779D">
        <w:rPr>
          <w:rFonts w:ascii="仿宋_GB2312" w:eastAsia="仿宋_GB2312" w:hAnsi="仿宋" w:hint="eastAsia"/>
        </w:rPr>
        <w:t>问辩三个</w:t>
      </w:r>
      <w:proofErr w:type="gramEnd"/>
      <w:r w:rsidRPr="00C8779D">
        <w:rPr>
          <w:rFonts w:ascii="仿宋_GB2312" w:eastAsia="仿宋_GB2312" w:hAnsi="仿宋" w:hint="eastAsia"/>
        </w:rPr>
        <w:t>环节。陈述环节由学生按照陈述课件（PPT或文档），分享创作思想、设计理念、技术手段、创作过程（工程笔记）、创新之处等，并进行经验交流、互动学习；展示环节由学生现场展示作品，完成任务。</w:t>
      </w:r>
      <w:proofErr w:type="gramStart"/>
      <w:r w:rsidRPr="00C8779D">
        <w:rPr>
          <w:rFonts w:ascii="仿宋_GB2312" w:eastAsia="仿宋_GB2312" w:hAnsi="仿宋" w:hint="eastAsia"/>
        </w:rPr>
        <w:t>问辩环节</w:t>
      </w:r>
      <w:proofErr w:type="gramEnd"/>
      <w:r w:rsidRPr="00C8779D">
        <w:rPr>
          <w:rFonts w:ascii="仿宋_GB2312" w:eastAsia="仿宋_GB2312" w:hAnsi="仿宋" w:hint="eastAsia"/>
        </w:rPr>
        <w:t>由学生现场回答评委的提问，如果是团队合作完成的作品，须推选一位选手为主要答辩手，其他队员可作补充回答。</w:t>
      </w:r>
    </w:p>
    <w:p w14:paraId="6978541E"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lastRenderedPageBreak/>
        <w:t>（四）其他说明</w:t>
      </w:r>
    </w:p>
    <w:p w14:paraId="483FFCCE" w14:textId="77777777" w:rsidR="00E11F55" w:rsidRPr="00C8779D" w:rsidRDefault="007116A0">
      <w:pPr>
        <w:pStyle w:val="11"/>
        <w:numPr>
          <w:ilvl w:val="0"/>
          <w:numId w:val="11"/>
        </w:numPr>
        <w:tabs>
          <w:tab w:val="left" w:pos="1143"/>
        </w:tabs>
        <w:spacing w:line="379" w:lineRule="exact"/>
        <w:ind w:hanging="321"/>
        <w:rPr>
          <w:rFonts w:ascii="仿宋_GB2312" w:eastAsia="仿宋_GB2312" w:hAnsi="仿宋"/>
          <w:sz w:val="32"/>
        </w:rPr>
      </w:pPr>
      <w:r w:rsidRPr="00C8779D">
        <w:rPr>
          <w:rFonts w:ascii="仿宋_GB2312" w:eastAsia="仿宋_GB2312" w:hAnsi="仿宋" w:hint="eastAsia"/>
          <w:spacing w:val="-8"/>
          <w:sz w:val="32"/>
        </w:rPr>
        <w:t>本届活动为公益性活动，主办单位有权保留作品且在相关非商</w:t>
      </w:r>
    </w:p>
    <w:p w14:paraId="59D258FB" w14:textId="77777777" w:rsidR="00E11F55" w:rsidRPr="00C8779D" w:rsidRDefault="007116A0">
      <w:pPr>
        <w:pStyle w:val="a3"/>
        <w:spacing w:before="10" w:line="244" w:lineRule="auto"/>
        <w:ind w:right="434"/>
        <w:jc w:val="both"/>
        <w:rPr>
          <w:rFonts w:ascii="仿宋_GB2312" w:eastAsia="仿宋_GB2312" w:hAnsi="仿宋"/>
        </w:rPr>
      </w:pPr>
      <w:r w:rsidRPr="00C8779D">
        <w:rPr>
          <w:rFonts w:ascii="仿宋_GB2312" w:eastAsia="仿宋_GB2312" w:hAnsi="仿宋" w:hint="eastAsia"/>
          <w:spacing w:val="-17"/>
        </w:rPr>
        <w:t>业活动中使用</w:t>
      </w:r>
      <w:r w:rsidRPr="00C8779D">
        <w:rPr>
          <w:rFonts w:ascii="仿宋_GB2312" w:eastAsia="仿宋_GB2312" w:hAnsi="仿宋" w:hint="eastAsia"/>
        </w:rPr>
        <w:t>（</w:t>
      </w:r>
      <w:r w:rsidRPr="00C8779D">
        <w:rPr>
          <w:rFonts w:ascii="仿宋_GB2312" w:eastAsia="仿宋_GB2312" w:hAnsi="仿宋" w:hint="eastAsia"/>
          <w:spacing w:val="-21"/>
        </w:rPr>
        <w:t>包括展出，在媒体及宣传资料上使用，如网站、海报、</w:t>
      </w:r>
      <w:r w:rsidRPr="00C8779D">
        <w:rPr>
          <w:rFonts w:ascii="仿宋_GB2312" w:eastAsia="仿宋_GB2312" w:hAnsi="仿宋" w:hint="eastAsia"/>
          <w:w w:val="99"/>
        </w:rPr>
        <w:t>出版物等</w:t>
      </w:r>
      <w:r w:rsidRPr="00C8779D">
        <w:rPr>
          <w:rFonts w:ascii="仿宋_GB2312" w:eastAsia="仿宋_GB2312" w:hAnsi="仿宋" w:hint="eastAsia"/>
          <w:spacing w:val="-161"/>
          <w:w w:val="99"/>
        </w:rPr>
        <w:t>）</w:t>
      </w:r>
      <w:r w:rsidRPr="00C8779D">
        <w:rPr>
          <w:rFonts w:ascii="仿宋_GB2312" w:eastAsia="仿宋_GB2312" w:hAnsi="仿宋" w:hint="eastAsia"/>
          <w:w w:val="99"/>
        </w:rPr>
        <w:t>，作者享有署名权。</w:t>
      </w:r>
    </w:p>
    <w:p w14:paraId="75AC6F78" w14:textId="77777777" w:rsidR="00E11F55" w:rsidRPr="00C8779D" w:rsidRDefault="007116A0">
      <w:pPr>
        <w:pStyle w:val="11"/>
        <w:numPr>
          <w:ilvl w:val="0"/>
          <w:numId w:val="11"/>
        </w:numPr>
        <w:tabs>
          <w:tab w:val="left" w:pos="1143"/>
        </w:tabs>
        <w:spacing w:before="4" w:line="244" w:lineRule="auto"/>
        <w:ind w:left="180" w:right="426" w:firstLine="641"/>
        <w:jc w:val="both"/>
        <w:rPr>
          <w:rFonts w:ascii="仿宋_GB2312" w:eastAsia="仿宋_GB2312" w:hAnsi="仿宋"/>
          <w:sz w:val="32"/>
        </w:rPr>
      </w:pPr>
      <w:r w:rsidRPr="00C8779D">
        <w:rPr>
          <w:rFonts w:ascii="仿宋_GB2312" w:eastAsia="仿宋_GB2312" w:hAnsi="仿宋" w:hint="eastAsia"/>
          <w:w w:val="99"/>
          <w:sz w:val="32"/>
        </w:rPr>
        <w:t>全省交流活动时</w:t>
      </w:r>
      <w:r w:rsidRPr="00C8779D">
        <w:rPr>
          <w:rFonts w:ascii="仿宋_GB2312" w:eastAsia="仿宋_GB2312" w:hAnsi="仿宋" w:hint="eastAsia"/>
          <w:spacing w:val="-188"/>
          <w:w w:val="99"/>
          <w:sz w:val="32"/>
        </w:rPr>
        <w:t>：</w:t>
      </w:r>
      <w:r w:rsidRPr="00C8779D">
        <w:rPr>
          <w:rFonts w:ascii="仿宋_GB2312" w:eastAsia="仿宋_GB2312" w:hAnsi="仿宋" w:hint="eastAsia"/>
          <w:w w:val="99"/>
          <w:sz w:val="32"/>
        </w:rPr>
        <w:t>（</w:t>
      </w:r>
      <w:r w:rsidRPr="00C8779D">
        <w:rPr>
          <w:rFonts w:ascii="仿宋_GB2312" w:eastAsia="仿宋_GB2312" w:hAnsi="仿宋" w:hint="eastAsia"/>
          <w:spacing w:val="1"/>
          <w:w w:val="99"/>
          <w:sz w:val="32"/>
        </w:rPr>
        <w:t>1</w:t>
      </w:r>
      <w:r w:rsidRPr="00C8779D">
        <w:rPr>
          <w:rFonts w:ascii="仿宋_GB2312" w:eastAsia="仿宋_GB2312" w:hAnsi="仿宋" w:hint="eastAsia"/>
          <w:spacing w:val="-29"/>
          <w:w w:val="99"/>
          <w:sz w:val="32"/>
        </w:rPr>
        <w:t>）</w:t>
      </w:r>
      <w:r w:rsidRPr="00C8779D">
        <w:rPr>
          <w:rFonts w:ascii="仿宋_GB2312" w:eastAsia="仿宋_GB2312" w:hAnsi="仿宋" w:hint="eastAsia"/>
          <w:spacing w:val="-3"/>
          <w:w w:val="99"/>
          <w:sz w:val="32"/>
        </w:rPr>
        <w:t>学生需自带笔记本电脑、编程</w:t>
      </w:r>
      <w:r w:rsidRPr="00C8779D">
        <w:rPr>
          <w:rFonts w:ascii="仿宋_GB2312" w:eastAsia="仿宋_GB2312" w:hAnsi="仿宋" w:hint="eastAsia"/>
          <w:spacing w:val="-12"/>
          <w:w w:val="99"/>
          <w:sz w:val="32"/>
        </w:rPr>
        <w:t>软件、参考资料、常用工具、安全防护用品等</w:t>
      </w:r>
      <w:r w:rsidRPr="00C8779D">
        <w:rPr>
          <w:rFonts w:ascii="仿宋_GB2312" w:eastAsia="仿宋_GB2312" w:hAnsi="仿宋" w:hint="eastAsia"/>
          <w:spacing w:val="-202"/>
          <w:w w:val="99"/>
          <w:sz w:val="32"/>
        </w:rPr>
        <w:t>；</w:t>
      </w:r>
      <w:r w:rsidRPr="00C8779D">
        <w:rPr>
          <w:rFonts w:ascii="仿宋_GB2312" w:eastAsia="仿宋_GB2312" w:hAnsi="仿宋" w:hint="eastAsia"/>
          <w:spacing w:val="5"/>
          <w:w w:val="99"/>
          <w:sz w:val="32"/>
        </w:rPr>
        <w:t>（</w:t>
      </w:r>
      <w:r w:rsidRPr="00C8779D">
        <w:rPr>
          <w:rFonts w:ascii="仿宋_GB2312" w:eastAsia="仿宋_GB2312" w:hAnsi="仿宋" w:hint="eastAsia"/>
          <w:spacing w:val="1"/>
          <w:w w:val="99"/>
          <w:sz w:val="32"/>
        </w:rPr>
        <w:t>2</w:t>
      </w:r>
      <w:r w:rsidRPr="00C8779D">
        <w:rPr>
          <w:rFonts w:ascii="仿宋_GB2312" w:eastAsia="仿宋_GB2312" w:hAnsi="仿宋" w:hint="eastAsia"/>
          <w:spacing w:val="-202"/>
          <w:w w:val="99"/>
          <w:sz w:val="32"/>
        </w:rPr>
        <w:t>）</w:t>
      </w:r>
      <w:r w:rsidRPr="00C8779D">
        <w:rPr>
          <w:rFonts w:ascii="仿宋_GB2312" w:eastAsia="仿宋_GB2312" w:hAnsi="仿宋" w:hint="eastAsia"/>
          <w:spacing w:val="-6"/>
          <w:w w:val="99"/>
          <w:sz w:val="32"/>
        </w:rPr>
        <w:t>“创意智造”项目</w:t>
      </w:r>
      <w:r w:rsidRPr="00C8779D">
        <w:rPr>
          <w:rFonts w:ascii="仿宋_GB2312" w:eastAsia="仿宋_GB2312" w:hAnsi="仿宋" w:hint="eastAsia"/>
          <w:spacing w:val="-12"/>
          <w:sz w:val="32"/>
        </w:rPr>
        <w:t>器材由组委会提供，将根据各</w:t>
      </w:r>
      <w:r w:rsidRPr="00C8779D">
        <w:rPr>
          <w:rFonts w:ascii="仿宋_GB2312" w:eastAsia="仿宋_GB2312" w:hAnsi="仿宋" w:hint="eastAsia"/>
          <w:b/>
          <w:bCs/>
          <w:spacing w:val="-12"/>
          <w:sz w:val="32"/>
          <w:lang w:val="en-US" w:eastAsia="zh-Hans"/>
        </w:rPr>
        <w:t>市州</w:t>
      </w:r>
      <w:r w:rsidRPr="00C8779D">
        <w:rPr>
          <w:rFonts w:ascii="仿宋_GB2312" w:eastAsia="仿宋_GB2312" w:hAnsi="仿宋" w:hint="eastAsia"/>
          <w:spacing w:val="-12"/>
          <w:sz w:val="32"/>
        </w:rPr>
        <w:t>活动组织单位提交的器材使用情况</w:t>
      </w:r>
      <w:r w:rsidRPr="00C8779D">
        <w:rPr>
          <w:rFonts w:ascii="仿宋_GB2312" w:eastAsia="仿宋_GB2312" w:hAnsi="仿宋" w:hint="eastAsia"/>
          <w:spacing w:val="-68"/>
          <w:w w:val="99"/>
          <w:sz w:val="32"/>
        </w:rPr>
        <w:t>确定；</w:t>
      </w:r>
      <w:r w:rsidRPr="00C8779D">
        <w:rPr>
          <w:rFonts w:ascii="仿宋_GB2312" w:eastAsia="仿宋_GB2312" w:hAnsi="仿宋" w:hint="eastAsia"/>
          <w:w w:val="99"/>
          <w:sz w:val="32"/>
        </w:rPr>
        <w:t>（</w:t>
      </w:r>
      <w:r w:rsidRPr="00C8779D">
        <w:rPr>
          <w:rFonts w:ascii="仿宋_GB2312" w:eastAsia="仿宋_GB2312" w:hAnsi="仿宋" w:hint="eastAsia"/>
          <w:spacing w:val="3"/>
          <w:w w:val="99"/>
          <w:sz w:val="32"/>
        </w:rPr>
        <w:t>3</w:t>
      </w:r>
      <w:r w:rsidRPr="00C8779D">
        <w:rPr>
          <w:rFonts w:ascii="仿宋_GB2312" w:eastAsia="仿宋_GB2312" w:hAnsi="仿宋" w:hint="eastAsia"/>
          <w:spacing w:val="-178"/>
          <w:w w:val="99"/>
          <w:sz w:val="32"/>
        </w:rPr>
        <w:t>）</w:t>
      </w:r>
      <w:r w:rsidRPr="00C8779D">
        <w:rPr>
          <w:rFonts w:ascii="仿宋_GB2312" w:eastAsia="仿宋_GB2312" w:hAnsi="仿宋" w:hint="eastAsia"/>
          <w:spacing w:val="-3"/>
          <w:w w:val="99"/>
          <w:sz w:val="32"/>
        </w:rPr>
        <w:t>“优创未来”项目器材由学生自带和组委会提供</w:t>
      </w:r>
      <w:r w:rsidRPr="00C8779D">
        <w:rPr>
          <w:rFonts w:ascii="仿宋_GB2312" w:eastAsia="仿宋_GB2312" w:hAnsi="仿宋" w:hint="eastAsia"/>
          <w:spacing w:val="-178"/>
          <w:w w:val="99"/>
          <w:sz w:val="32"/>
        </w:rPr>
        <w:t>；</w:t>
      </w:r>
      <w:r w:rsidRPr="00C8779D">
        <w:rPr>
          <w:rFonts w:ascii="仿宋_GB2312" w:eastAsia="仿宋_GB2312" w:hAnsi="仿宋" w:hint="eastAsia"/>
          <w:w w:val="99"/>
          <w:sz w:val="32"/>
        </w:rPr>
        <w:t>（</w:t>
      </w:r>
      <w:r w:rsidRPr="00C8779D">
        <w:rPr>
          <w:rFonts w:ascii="仿宋_GB2312" w:eastAsia="仿宋_GB2312" w:hAnsi="仿宋" w:hint="eastAsia"/>
          <w:spacing w:val="1"/>
          <w:w w:val="99"/>
          <w:sz w:val="32"/>
        </w:rPr>
        <w:t>4</w:t>
      </w:r>
      <w:r w:rsidRPr="00C8779D">
        <w:rPr>
          <w:rFonts w:ascii="仿宋_GB2312" w:eastAsia="仿宋_GB2312" w:hAnsi="仿宋" w:hint="eastAsia"/>
          <w:spacing w:val="-176"/>
          <w:w w:val="99"/>
          <w:sz w:val="32"/>
        </w:rPr>
        <w:t>）</w:t>
      </w:r>
      <w:r w:rsidRPr="00C8779D">
        <w:rPr>
          <w:rFonts w:ascii="仿宋_GB2312" w:eastAsia="仿宋_GB2312" w:hAnsi="仿宋" w:hint="eastAsia"/>
          <w:spacing w:val="-4"/>
          <w:w w:val="99"/>
          <w:sz w:val="32"/>
        </w:rPr>
        <w:t>“智</w:t>
      </w:r>
      <w:r w:rsidRPr="00C8779D">
        <w:rPr>
          <w:rFonts w:ascii="仿宋_GB2312" w:eastAsia="仿宋_GB2312" w:hAnsi="仿宋" w:hint="eastAsia"/>
          <w:spacing w:val="-10"/>
          <w:sz w:val="32"/>
        </w:rPr>
        <w:t>能博物”项目机器人由学生自带，编程调试软件由学生自带和组委会</w:t>
      </w:r>
      <w:r w:rsidRPr="00C8779D">
        <w:rPr>
          <w:rFonts w:ascii="仿宋_GB2312" w:eastAsia="仿宋_GB2312" w:hAnsi="仿宋" w:hint="eastAsia"/>
          <w:spacing w:val="-8"/>
          <w:w w:val="99"/>
          <w:sz w:val="32"/>
        </w:rPr>
        <w:t>提供，相关任务道具由组委会提供</w:t>
      </w:r>
      <w:r w:rsidRPr="00C8779D">
        <w:rPr>
          <w:rFonts w:ascii="仿宋_GB2312" w:eastAsia="仿宋_GB2312" w:hAnsi="仿宋" w:hint="eastAsia"/>
          <w:spacing w:val="-221"/>
          <w:w w:val="99"/>
          <w:sz w:val="32"/>
        </w:rPr>
        <w:t>；</w:t>
      </w:r>
      <w:r w:rsidRPr="00C8779D">
        <w:rPr>
          <w:rFonts w:ascii="仿宋_GB2312" w:eastAsia="仿宋_GB2312" w:hAnsi="仿宋" w:hint="eastAsia"/>
          <w:w w:val="99"/>
          <w:sz w:val="32"/>
        </w:rPr>
        <w:t>（</w:t>
      </w:r>
      <w:r w:rsidRPr="00C8779D">
        <w:rPr>
          <w:rFonts w:ascii="仿宋_GB2312" w:eastAsia="仿宋_GB2312" w:hAnsi="仿宋" w:hint="eastAsia"/>
          <w:spacing w:val="1"/>
          <w:w w:val="99"/>
          <w:sz w:val="32"/>
        </w:rPr>
        <w:t>5</w:t>
      </w:r>
      <w:r w:rsidRPr="00C8779D">
        <w:rPr>
          <w:rFonts w:ascii="仿宋_GB2312" w:eastAsia="仿宋_GB2312" w:hAnsi="仿宋" w:hint="eastAsia"/>
          <w:spacing w:val="-221"/>
          <w:w w:val="99"/>
          <w:sz w:val="32"/>
        </w:rPr>
        <w:t>）</w:t>
      </w:r>
      <w:r w:rsidRPr="00C8779D">
        <w:rPr>
          <w:rFonts w:ascii="仿宋_GB2312" w:eastAsia="仿宋_GB2312" w:hAnsi="仿宋" w:hint="eastAsia"/>
          <w:spacing w:val="-7"/>
          <w:w w:val="99"/>
          <w:sz w:val="32"/>
        </w:rPr>
        <w:t>“智能机器人”项目的机器人</w:t>
      </w:r>
      <w:r w:rsidRPr="00C8779D">
        <w:rPr>
          <w:rFonts w:ascii="仿宋_GB2312" w:eastAsia="仿宋_GB2312" w:hAnsi="仿宋" w:hint="eastAsia"/>
          <w:spacing w:val="-7"/>
          <w:sz w:val="32"/>
        </w:rPr>
        <w:t>套件由学生自带，机器人任务场地及相关道具由组委会提供。</w:t>
      </w:r>
    </w:p>
    <w:p w14:paraId="733D4A13" w14:textId="5DC3289B" w:rsidR="00E11F55" w:rsidRPr="00C8779D" w:rsidRDefault="007116A0">
      <w:pPr>
        <w:pStyle w:val="11"/>
        <w:numPr>
          <w:ilvl w:val="0"/>
          <w:numId w:val="11"/>
        </w:numPr>
        <w:tabs>
          <w:tab w:val="left" w:pos="1143"/>
        </w:tabs>
        <w:spacing w:before="13" w:line="244" w:lineRule="auto"/>
        <w:ind w:left="180" w:right="112" w:firstLine="641"/>
        <w:rPr>
          <w:rFonts w:ascii="仿宋_GB2312" w:eastAsia="仿宋_GB2312" w:hAnsi="仿宋"/>
          <w:spacing w:val="-8"/>
          <w:sz w:val="32"/>
        </w:rPr>
      </w:pPr>
      <w:r w:rsidRPr="00C8779D">
        <w:rPr>
          <w:rFonts w:ascii="仿宋_GB2312" w:eastAsia="仿宋_GB2312" w:hAnsi="仿宋" w:hint="eastAsia"/>
          <w:spacing w:val="-8"/>
          <w:sz w:val="32"/>
        </w:rPr>
        <w:t xml:space="preserve">为推动全国课后服务水平提升，对师生课后服务成果进行展示、分享和交流，各市级活动组织单位原则上可从教育部教育技术与资源发展中心（中央电化教育馆）“领航社”课后服务项目校中限额推荐 4 件学生作品（数字创作类、计算思维类）以及 4 </w:t>
      </w:r>
      <w:proofErr w:type="gramStart"/>
      <w:r w:rsidRPr="00C8779D">
        <w:rPr>
          <w:rFonts w:ascii="仿宋_GB2312" w:eastAsia="仿宋_GB2312" w:hAnsi="仿宋" w:hint="eastAsia"/>
          <w:spacing w:val="-8"/>
          <w:sz w:val="32"/>
        </w:rPr>
        <w:t>支学生</w:t>
      </w:r>
      <w:proofErr w:type="gramEnd"/>
      <w:r w:rsidRPr="00C8779D">
        <w:rPr>
          <w:rFonts w:ascii="仿宋_GB2312" w:eastAsia="仿宋_GB2312" w:hAnsi="仿宋" w:hint="eastAsia"/>
          <w:spacing w:val="-8"/>
          <w:sz w:val="32"/>
        </w:rPr>
        <w:t>队伍（</w:t>
      </w:r>
      <w:proofErr w:type="gramStart"/>
      <w:r w:rsidRPr="00C8779D">
        <w:rPr>
          <w:rFonts w:ascii="仿宋_GB2312" w:eastAsia="仿宋_GB2312" w:hAnsi="仿宋" w:hint="eastAsia"/>
          <w:spacing w:val="-8"/>
          <w:sz w:val="32"/>
        </w:rPr>
        <w:t>科创实践类</w:t>
      </w:r>
      <w:proofErr w:type="gramEnd"/>
      <w:r w:rsidRPr="00C8779D">
        <w:rPr>
          <w:rFonts w:ascii="仿宋_GB2312" w:eastAsia="仿宋_GB2312" w:hAnsi="仿宋" w:hint="eastAsia"/>
          <w:spacing w:val="-8"/>
          <w:sz w:val="32"/>
        </w:rPr>
        <w:t>）。项目校名单以“领航社”课后服务平台发布为准，平台网址为：khfw.ncet.edu.cn(项目校名单发布截止时间：2023年</w:t>
      </w:r>
      <w:r w:rsidR="00A85963" w:rsidRPr="00C8779D">
        <w:rPr>
          <w:rFonts w:ascii="仿宋_GB2312" w:eastAsia="仿宋_GB2312" w:hAnsi="仿宋"/>
          <w:spacing w:val="-8"/>
          <w:sz w:val="32"/>
        </w:rPr>
        <w:t>4</w:t>
      </w:r>
      <w:r w:rsidRPr="00C8779D">
        <w:rPr>
          <w:rFonts w:ascii="仿宋_GB2312" w:eastAsia="仿宋_GB2312" w:hAnsi="仿宋" w:hint="eastAsia"/>
          <w:spacing w:val="-8"/>
          <w:sz w:val="32"/>
        </w:rPr>
        <w:t>月</w:t>
      </w:r>
      <w:r w:rsidR="00165145" w:rsidRPr="00C8779D">
        <w:rPr>
          <w:rFonts w:ascii="仿宋_GB2312" w:eastAsia="仿宋_GB2312" w:hAnsi="仿宋"/>
          <w:spacing w:val="-8"/>
          <w:sz w:val="32"/>
        </w:rPr>
        <w:t>1</w:t>
      </w:r>
      <w:r w:rsidR="00A85963" w:rsidRPr="00C8779D">
        <w:rPr>
          <w:rFonts w:ascii="仿宋_GB2312" w:eastAsia="仿宋_GB2312" w:hAnsi="仿宋"/>
          <w:spacing w:val="-8"/>
          <w:sz w:val="32"/>
        </w:rPr>
        <w:t>0</w:t>
      </w:r>
      <w:r w:rsidRPr="00C8779D">
        <w:rPr>
          <w:rFonts w:ascii="仿宋_GB2312" w:eastAsia="仿宋_GB2312" w:hAnsi="仿宋" w:hint="eastAsia"/>
          <w:spacing w:val="-8"/>
          <w:sz w:val="32"/>
        </w:rPr>
        <w:t>日)。</w:t>
      </w:r>
    </w:p>
    <w:p w14:paraId="114FA1EF"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t>九、奖项设置</w:t>
      </w:r>
    </w:p>
    <w:p w14:paraId="3703F802"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w:t>
      </w:r>
      <w:proofErr w:type="gramStart"/>
      <w:r w:rsidRPr="00C8779D">
        <w:rPr>
          <w:rFonts w:ascii="楷体" w:eastAsia="楷体" w:hAnsi="楷体" w:hint="eastAsia"/>
        </w:rPr>
        <w:t>一</w:t>
      </w:r>
      <w:proofErr w:type="gramEnd"/>
      <w:r w:rsidRPr="00C8779D">
        <w:rPr>
          <w:rFonts w:ascii="楷体" w:eastAsia="楷体" w:hAnsi="楷体" w:hint="eastAsia"/>
        </w:rPr>
        <w:t>)个人奖项</w:t>
      </w:r>
    </w:p>
    <w:p w14:paraId="2E4E48AF" w14:textId="77777777" w:rsidR="00E11F55" w:rsidRPr="00C8779D" w:rsidRDefault="007116A0" w:rsidP="00BC617F">
      <w:pPr>
        <w:widowControl/>
        <w:topLinePunct/>
        <w:spacing w:line="440" w:lineRule="exact"/>
        <w:ind w:firstLineChars="200" w:firstLine="656"/>
        <w:rPr>
          <w:rFonts w:ascii="仿宋_GB2312" w:eastAsia="仿宋_GB2312" w:hAnsi="仿宋_GB2312" w:cs="仿宋_GB2312"/>
          <w:spacing w:val="8"/>
          <w:sz w:val="32"/>
          <w:szCs w:val="32"/>
        </w:rPr>
      </w:pPr>
      <w:r w:rsidRPr="00C8779D">
        <w:rPr>
          <w:rFonts w:ascii="仿宋_GB2312" w:eastAsia="仿宋_GB2312" w:hAnsi="仿宋_GB2312" w:cs="仿宋_GB2312" w:hint="eastAsia"/>
          <w:spacing w:val="8"/>
          <w:sz w:val="32"/>
          <w:szCs w:val="32"/>
        </w:rPr>
        <w:t>1.学生奖项</w:t>
      </w:r>
    </w:p>
    <w:p w14:paraId="68D7767F" w14:textId="2BCDE8B8" w:rsidR="00647048" w:rsidRPr="00C8779D" w:rsidRDefault="00647048" w:rsidP="00647048">
      <w:pPr>
        <w:topLinePunct/>
        <w:spacing w:line="440" w:lineRule="exact"/>
        <w:ind w:firstLineChars="200" w:firstLine="656"/>
        <w:rPr>
          <w:rFonts w:ascii="仿宋_GB2312" w:eastAsia="仿宋_GB2312" w:hAnsi="仿宋_GB2312" w:cs="仿宋_GB2312"/>
          <w:spacing w:val="8"/>
          <w:sz w:val="32"/>
          <w:szCs w:val="32"/>
        </w:rPr>
      </w:pPr>
      <w:r w:rsidRPr="00C8779D">
        <w:rPr>
          <w:rFonts w:ascii="仿宋_GB2312" w:eastAsia="仿宋_GB2312" w:hAnsi="仿宋_GB2312" w:cs="仿宋_GB2312" w:hint="eastAsia"/>
          <w:spacing w:val="8"/>
          <w:sz w:val="32"/>
          <w:szCs w:val="32"/>
        </w:rPr>
        <w:t>分项目、分组别按参赛作品（队伍）总数的10%、20%、30%设置一、二、三等奖。</w:t>
      </w:r>
    </w:p>
    <w:p w14:paraId="1FC590F7" w14:textId="77777777" w:rsidR="00E11F55" w:rsidRPr="00C8779D" w:rsidRDefault="007116A0" w:rsidP="00BC617F">
      <w:pPr>
        <w:numPr>
          <w:ilvl w:val="0"/>
          <w:numId w:val="12"/>
        </w:numPr>
        <w:topLinePunct/>
        <w:autoSpaceDE/>
        <w:autoSpaceDN/>
        <w:spacing w:line="440" w:lineRule="exact"/>
        <w:ind w:firstLineChars="200" w:firstLine="656"/>
        <w:jc w:val="both"/>
        <w:rPr>
          <w:rFonts w:ascii="仿宋_GB2312" w:eastAsia="仿宋_GB2312" w:hAnsi="仿宋_GB2312" w:cs="仿宋_GB2312"/>
          <w:spacing w:val="8"/>
          <w:sz w:val="32"/>
          <w:szCs w:val="32"/>
        </w:rPr>
      </w:pPr>
      <w:r w:rsidRPr="00C8779D">
        <w:rPr>
          <w:rFonts w:ascii="仿宋_GB2312" w:eastAsia="仿宋_GB2312" w:hAnsi="仿宋_GB2312" w:cs="仿宋_GB2312" w:hint="eastAsia"/>
          <w:spacing w:val="8"/>
          <w:sz w:val="32"/>
          <w:szCs w:val="32"/>
        </w:rPr>
        <w:t>指导教师奖项</w:t>
      </w:r>
    </w:p>
    <w:p w14:paraId="795707CD" w14:textId="16D56F0D" w:rsidR="00E11F55" w:rsidRPr="00C8779D" w:rsidRDefault="007116A0" w:rsidP="00BC617F">
      <w:pPr>
        <w:topLinePunct/>
        <w:spacing w:line="440" w:lineRule="exact"/>
        <w:ind w:firstLineChars="200" w:firstLine="656"/>
        <w:rPr>
          <w:rFonts w:ascii="仿宋_GB2312" w:eastAsia="仿宋_GB2312" w:hAnsi="仿宋_GB2312" w:cs="仿宋_GB2312"/>
          <w:spacing w:val="8"/>
          <w:sz w:val="32"/>
          <w:szCs w:val="32"/>
        </w:rPr>
      </w:pPr>
      <w:r w:rsidRPr="00C8779D">
        <w:rPr>
          <w:rFonts w:ascii="仿宋_GB2312" w:eastAsia="仿宋_GB2312" w:hAnsi="仿宋_GB2312" w:cs="仿宋_GB2312" w:hint="eastAsia"/>
          <w:spacing w:val="8"/>
          <w:sz w:val="32"/>
          <w:szCs w:val="32"/>
        </w:rPr>
        <w:t>参评作品或参与交流的学生获得省级奖励的，向其指导教师或教练员颁发</w:t>
      </w:r>
      <w:r w:rsidR="00E657B3" w:rsidRPr="00C8779D">
        <w:rPr>
          <w:rFonts w:ascii="仿宋_GB2312" w:eastAsia="仿宋_GB2312" w:hAnsi="仿宋_GB2312" w:cs="仿宋_GB2312" w:hint="eastAsia"/>
          <w:spacing w:val="8"/>
          <w:sz w:val="32"/>
          <w:szCs w:val="32"/>
        </w:rPr>
        <w:t>荣誉</w:t>
      </w:r>
      <w:r w:rsidRPr="00C8779D">
        <w:rPr>
          <w:rFonts w:ascii="仿宋_GB2312" w:eastAsia="仿宋_GB2312" w:hAnsi="仿宋_GB2312" w:cs="仿宋_GB2312" w:hint="eastAsia"/>
          <w:spacing w:val="8"/>
          <w:sz w:val="32"/>
          <w:szCs w:val="32"/>
        </w:rPr>
        <w:t>证书。</w:t>
      </w:r>
    </w:p>
    <w:p w14:paraId="1AD34CE5"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(二)集体奖项</w:t>
      </w:r>
    </w:p>
    <w:p w14:paraId="3739A5C3" w14:textId="2C043177" w:rsidR="00E11F55" w:rsidRPr="00C8779D" w:rsidRDefault="007116A0">
      <w:pPr>
        <w:adjustRightInd w:val="0"/>
        <w:snapToGrid w:val="0"/>
        <w:spacing w:line="440" w:lineRule="exact"/>
        <w:ind w:firstLineChars="200" w:firstLine="640"/>
        <w:rPr>
          <w:rFonts w:ascii="仿宋_GB2312" w:eastAsia="仿宋_GB2312" w:hAnsi="仿宋_GB2312" w:cs="仿宋_GB2312"/>
          <w:spacing w:val="8"/>
          <w:sz w:val="32"/>
          <w:szCs w:val="32"/>
        </w:rPr>
      </w:pPr>
      <w:r w:rsidRPr="00C8779D">
        <w:rPr>
          <w:rFonts w:ascii="仿宋_GB2312" w:eastAsia="仿宋_GB2312" w:hint="eastAsia"/>
          <w:sz w:val="32"/>
          <w:szCs w:val="32"/>
        </w:rPr>
        <w:t>综合各市州、县市区</w:t>
      </w:r>
      <w:r w:rsidR="0065794C" w:rsidRPr="00C8779D">
        <w:rPr>
          <w:rFonts w:ascii="仿宋_GB2312" w:eastAsia="仿宋_GB2312" w:hint="eastAsia"/>
          <w:sz w:val="32"/>
          <w:szCs w:val="32"/>
        </w:rPr>
        <w:t>主办单位</w:t>
      </w:r>
      <w:r w:rsidRPr="00C8779D">
        <w:rPr>
          <w:rFonts w:ascii="仿宋_GB2312" w:eastAsia="仿宋_GB2312" w:hint="eastAsia"/>
          <w:sz w:val="32"/>
          <w:szCs w:val="32"/>
        </w:rPr>
        <w:t>、中小学校组织开展信息素养提升实践活动组织、培训、所属学生活动参与情况及获奖情况等设立单位“优秀组织奖”。其中市州</w:t>
      </w:r>
      <w:r w:rsidR="0065794C" w:rsidRPr="00C8779D">
        <w:rPr>
          <w:rFonts w:ascii="仿宋_GB2312" w:eastAsia="仿宋_GB2312" w:hint="eastAsia"/>
          <w:sz w:val="32"/>
          <w:szCs w:val="32"/>
        </w:rPr>
        <w:t>主办单位</w:t>
      </w:r>
      <w:r w:rsidRPr="00C8779D">
        <w:rPr>
          <w:rFonts w:ascii="仿宋_GB2312" w:eastAsia="仿宋_GB2312" w:hint="eastAsia"/>
          <w:sz w:val="32"/>
          <w:szCs w:val="32"/>
        </w:rPr>
        <w:t>获奖面不超过参与市州的40%，县市区</w:t>
      </w:r>
      <w:r w:rsidR="0065794C" w:rsidRPr="00C8779D">
        <w:rPr>
          <w:rFonts w:ascii="仿宋_GB2312" w:eastAsia="仿宋_GB2312" w:hint="eastAsia"/>
          <w:sz w:val="32"/>
          <w:szCs w:val="32"/>
        </w:rPr>
        <w:t>主办单位</w:t>
      </w:r>
      <w:r w:rsidRPr="00C8779D">
        <w:rPr>
          <w:rFonts w:ascii="仿宋_GB2312" w:eastAsia="仿宋_GB2312" w:hint="eastAsia"/>
          <w:sz w:val="32"/>
          <w:szCs w:val="32"/>
        </w:rPr>
        <w:t>获奖面不超过参与县市区的25%，中小学校获奖面不超过参与学校数的5%</w:t>
      </w:r>
      <w:r w:rsidRPr="00C8779D">
        <w:rPr>
          <w:rFonts w:ascii="仿宋_GB2312" w:eastAsia="仿宋_GB2312" w:hAnsi="仿宋_GB2312" w:cs="仿宋_GB2312" w:hint="eastAsia"/>
          <w:spacing w:val="8"/>
          <w:sz w:val="32"/>
          <w:szCs w:val="32"/>
        </w:rPr>
        <w:t>。</w:t>
      </w:r>
    </w:p>
    <w:p w14:paraId="39990900" w14:textId="77777777" w:rsidR="00E11F55" w:rsidRPr="00C8779D" w:rsidRDefault="007116A0">
      <w:pPr>
        <w:adjustRightInd w:val="0"/>
        <w:snapToGrid w:val="0"/>
        <w:spacing w:line="440" w:lineRule="exact"/>
        <w:ind w:firstLineChars="200" w:firstLine="640"/>
        <w:rPr>
          <w:rFonts w:ascii="仿宋_GB2312" w:eastAsia="仿宋_GB2312"/>
          <w:sz w:val="32"/>
          <w:szCs w:val="32"/>
        </w:rPr>
      </w:pPr>
      <w:r w:rsidRPr="00C8779D">
        <w:rPr>
          <w:rFonts w:ascii="仿宋_GB2312" w:eastAsia="仿宋_GB2312" w:hint="eastAsia"/>
          <w:sz w:val="32"/>
          <w:szCs w:val="32"/>
        </w:rPr>
        <w:t>凡国家、省级评审、交流展示和公示期间，经核实作品存在抄袭等弄虚作假情况者，除取消该作品获奖资格外，该作品的指导老师两年之</w:t>
      </w:r>
      <w:r w:rsidRPr="00C8779D">
        <w:rPr>
          <w:rFonts w:ascii="仿宋_GB2312" w:eastAsia="仿宋_GB2312" w:hint="eastAsia"/>
          <w:sz w:val="32"/>
          <w:szCs w:val="32"/>
        </w:rPr>
        <w:lastRenderedPageBreak/>
        <w:t>内不具备申报指导老师资格，且作品作者所在学校和相应的市州、县市区不具备评定“优秀组织奖”资格。在活动组织开展过程当中，市州、县市区和学校所属学生出现安全违纪问题造成不良影响的，取消相应市州、县市区和学校“优秀组织奖”以及相关指导教师评奖资格。</w:t>
      </w:r>
    </w:p>
    <w:p w14:paraId="3EFB12B3"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(三)成果运用</w:t>
      </w:r>
    </w:p>
    <w:p w14:paraId="410944BA" w14:textId="77777777" w:rsidR="00E11F55" w:rsidRPr="00C8779D" w:rsidRDefault="007116A0">
      <w:pPr>
        <w:adjustRightInd w:val="0"/>
        <w:snapToGrid w:val="0"/>
        <w:spacing w:line="440" w:lineRule="exact"/>
        <w:ind w:firstLineChars="200" w:firstLine="640"/>
        <w:rPr>
          <w:rFonts w:ascii="仿宋_GB2312" w:eastAsia="仿宋_GB2312"/>
          <w:sz w:val="32"/>
          <w:szCs w:val="32"/>
        </w:rPr>
      </w:pPr>
      <w:r w:rsidRPr="00C8779D">
        <w:rPr>
          <w:rFonts w:ascii="仿宋_GB2312" w:eastAsia="仿宋_GB2312" w:hint="eastAsia"/>
          <w:sz w:val="32"/>
          <w:szCs w:val="32"/>
        </w:rPr>
        <w:t>1.部分优秀作品、优秀个人或优秀队伍将推荐参加全国的学生信息素养提升实践活动。</w:t>
      </w:r>
    </w:p>
    <w:p w14:paraId="1B9E7C66" w14:textId="77777777" w:rsidR="00E11F55" w:rsidRPr="00C8779D" w:rsidRDefault="007116A0">
      <w:pPr>
        <w:adjustRightInd w:val="0"/>
        <w:snapToGrid w:val="0"/>
        <w:spacing w:line="440" w:lineRule="exact"/>
        <w:ind w:firstLineChars="200" w:firstLine="640"/>
        <w:rPr>
          <w:rFonts w:ascii="仿宋_GB2312" w:eastAsia="仿宋_GB2312"/>
          <w:sz w:val="32"/>
          <w:szCs w:val="32"/>
        </w:rPr>
      </w:pPr>
      <w:r w:rsidRPr="00C8779D">
        <w:rPr>
          <w:rFonts w:ascii="仿宋_GB2312" w:eastAsia="仿宋_GB2312" w:hint="eastAsia"/>
          <w:sz w:val="32"/>
          <w:szCs w:val="32"/>
        </w:rPr>
        <w:t>2.向全省通报信息素养提升实践活动情况，并向获奖个人和单位颁发证书和奖牌。</w:t>
      </w:r>
    </w:p>
    <w:p w14:paraId="2A170CF4" w14:textId="77777777" w:rsidR="00E11F55" w:rsidRPr="00C8779D" w:rsidRDefault="007116A0">
      <w:pPr>
        <w:pStyle w:val="a3"/>
        <w:spacing w:before="30"/>
        <w:ind w:left="821"/>
        <w:rPr>
          <w:rFonts w:ascii="黑体" w:eastAsia="黑体" w:hAnsi="黑体"/>
          <w:b/>
        </w:rPr>
      </w:pPr>
      <w:r w:rsidRPr="00C8779D">
        <w:rPr>
          <w:rFonts w:ascii="黑体" w:eastAsia="黑体" w:hAnsi="黑体" w:hint="eastAsia"/>
          <w:b/>
        </w:rPr>
        <w:t>十、组织工作</w:t>
      </w:r>
    </w:p>
    <w:p w14:paraId="5158B372"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（一）组织领导</w:t>
      </w:r>
    </w:p>
    <w:p w14:paraId="52E90F34" w14:textId="2313115B" w:rsidR="00E11F55" w:rsidRPr="00C8779D" w:rsidRDefault="007116A0">
      <w:pPr>
        <w:pStyle w:val="a3"/>
        <w:spacing w:line="244" w:lineRule="auto"/>
        <w:ind w:right="433" w:firstLine="641"/>
        <w:rPr>
          <w:rFonts w:ascii="仿宋_GB2312" w:eastAsia="仿宋_GB2312" w:hAnsi="仿宋"/>
        </w:rPr>
      </w:pPr>
      <w:r w:rsidRPr="00C8779D">
        <w:rPr>
          <w:rFonts w:ascii="仿宋_GB2312" w:eastAsia="仿宋_GB2312" w:hAnsi="仿宋" w:hint="eastAsia"/>
        </w:rPr>
        <w:t>2023年湖南省中小学生</w:t>
      </w:r>
      <w:proofErr w:type="gramStart"/>
      <w:r w:rsidR="0065794C" w:rsidRPr="00C8779D">
        <w:rPr>
          <w:rFonts w:ascii="仿宋_GB2312" w:eastAsia="仿宋_GB2312" w:hAnsi="仿宋" w:hint="eastAsia"/>
        </w:rPr>
        <w:t>科创实践</w:t>
      </w:r>
      <w:proofErr w:type="gramEnd"/>
      <w:r w:rsidR="0065794C" w:rsidRPr="00C8779D">
        <w:rPr>
          <w:rFonts w:ascii="仿宋_GB2312" w:eastAsia="仿宋_GB2312" w:hAnsi="仿宋" w:hint="eastAsia"/>
        </w:rPr>
        <w:t>活动</w:t>
      </w:r>
      <w:r w:rsidRPr="00C8779D">
        <w:rPr>
          <w:rFonts w:ascii="仿宋_GB2312" w:eastAsia="仿宋_GB2312" w:hAnsi="仿宋" w:hint="eastAsia"/>
        </w:rPr>
        <w:t>由</w:t>
      </w:r>
      <w:r w:rsidR="0065794C" w:rsidRPr="00C8779D">
        <w:rPr>
          <w:rFonts w:eastAsia="仿宋" w:hint="eastAsia"/>
          <w:kern w:val="21"/>
        </w:rPr>
        <w:t>省教育厅、省科协、省科技厅、省财政厅、团省委共同主办</w:t>
      </w:r>
      <w:r w:rsidRPr="00C8779D">
        <w:rPr>
          <w:rFonts w:ascii="仿宋_GB2312" w:eastAsia="仿宋_GB2312" w:hAnsi="仿宋" w:hint="eastAsia"/>
        </w:rPr>
        <w:t>，</w:t>
      </w:r>
      <w:r w:rsidR="0065794C" w:rsidRPr="00C8779D">
        <w:rPr>
          <w:rFonts w:ascii="仿宋_GB2312" w:eastAsia="仿宋_GB2312" w:hAnsi="仿宋" w:hint="eastAsia"/>
        </w:rPr>
        <w:t>主办单位联合成立活动组委会。其中“湖南省中小学生信息素养提升实践活动”由</w:t>
      </w:r>
      <w:r w:rsidRPr="00C8779D">
        <w:rPr>
          <w:rFonts w:ascii="仿宋_GB2312" w:eastAsia="仿宋_GB2312" w:hAnsi="仿宋" w:hint="eastAsia"/>
        </w:rPr>
        <w:t>湖南省</w:t>
      </w:r>
      <w:r w:rsidR="0055223E" w:rsidRPr="00C8779D">
        <w:rPr>
          <w:rFonts w:ascii="仿宋_GB2312" w:eastAsia="仿宋_GB2312" w:hAnsi="仿宋" w:hint="eastAsia"/>
        </w:rPr>
        <w:t>电化教育馆</w:t>
      </w:r>
      <w:r w:rsidR="0065794C" w:rsidRPr="00C8779D">
        <w:rPr>
          <w:rFonts w:ascii="仿宋_GB2312" w:eastAsia="仿宋_GB2312" w:hAnsi="仿宋" w:hint="eastAsia"/>
        </w:rPr>
        <w:t>牵头</w:t>
      </w:r>
      <w:r w:rsidRPr="00C8779D">
        <w:rPr>
          <w:rFonts w:ascii="仿宋_GB2312" w:eastAsia="仿宋_GB2312" w:hAnsi="仿宋" w:hint="eastAsia"/>
        </w:rPr>
        <w:t>承办。</w:t>
      </w:r>
      <w:r w:rsidR="0065794C" w:rsidRPr="00C8779D">
        <w:rPr>
          <w:rFonts w:ascii="仿宋_GB2312" w:eastAsia="仿宋_GB2312" w:hAnsi="仿宋" w:hint="eastAsia"/>
          <w:lang w:val="en-US"/>
        </w:rPr>
        <w:t>组委会办公室设省电化教育馆</w:t>
      </w:r>
      <w:r w:rsidRPr="00C8779D">
        <w:rPr>
          <w:rFonts w:ascii="仿宋_GB2312" w:eastAsia="仿宋_GB2312" w:hAnsi="仿宋" w:hint="eastAsia"/>
          <w:spacing w:val="-5"/>
        </w:rPr>
        <w:t>，</w:t>
      </w:r>
      <w:r w:rsidRPr="00C8779D">
        <w:rPr>
          <w:rFonts w:ascii="仿宋_GB2312" w:eastAsia="仿宋_GB2312" w:hAnsi="仿宋" w:hint="eastAsia"/>
        </w:rPr>
        <w:t>负责活动日常事务工作</w:t>
      </w:r>
      <w:r w:rsidR="003879F3" w:rsidRPr="00C8779D">
        <w:rPr>
          <w:rFonts w:ascii="仿宋_GB2312" w:eastAsia="仿宋_GB2312" w:hAnsi="仿宋" w:hint="eastAsia"/>
        </w:rPr>
        <w:t>；</w:t>
      </w:r>
      <w:r w:rsidRPr="00C8779D">
        <w:rPr>
          <w:rFonts w:ascii="仿宋_GB2312" w:eastAsia="仿宋_GB2312" w:hAnsi="仿宋_GB2312" w:cs="仿宋_GB2312" w:hint="eastAsia"/>
          <w:kern w:val="21"/>
        </w:rPr>
        <w:t>评委会为活动提供全过程专业指导，对活动规则及活动中出现的争议问题拥有最终解释权与裁定权</w:t>
      </w:r>
      <w:r w:rsidRPr="00C8779D">
        <w:rPr>
          <w:rFonts w:ascii="仿宋_GB2312" w:eastAsia="仿宋_GB2312" w:hAnsi="仿宋" w:hint="eastAsia"/>
        </w:rPr>
        <w:t>。</w:t>
      </w:r>
    </w:p>
    <w:p w14:paraId="51F92238" w14:textId="77777777" w:rsidR="00E11F55" w:rsidRPr="00C8779D" w:rsidRDefault="007116A0">
      <w:pPr>
        <w:pStyle w:val="1"/>
        <w:spacing w:line="486" w:lineRule="exact"/>
        <w:rPr>
          <w:rFonts w:ascii="楷体" w:eastAsia="楷体" w:hAnsi="楷体"/>
        </w:rPr>
      </w:pPr>
      <w:r w:rsidRPr="00C8779D">
        <w:rPr>
          <w:rFonts w:ascii="楷体" w:eastAsia="楷体" w:hAnsi="楷体" w:hint="eastAsia"/>
        </w:rPr>
        <w:t>（二）联系方式</w:t>
      </w:r>
    </w:p>
    <w:p w14:paraId="5DA2A080" w14:textId="77777777" w:rsidR="00E11F55" w:rsidRPr="00C8779D" w:rsidRDefault="007116A0">
      <w:pPr>
        <w:ind w:firstLineChars="200" w:firstLine="640"/>
        <w:rPr>
          <w:rFonts w:ascii="仿宋_GB2312" w:eastAsia="仿宋_GB2312" w:hAnsi="仿宋"/>
          <w:sz w:val="32"/>
          <w:szCs w:val="32"/>
        </w:rPr>
      </w:pPr>
      <w:r w:rsidRPr="00C8779D">
        <w:rPr>
          <w:rFonts w:ascii="仿宋_GB2312" w:eastAsia="仿宋_GB2312" w:hAnsi="仿宋" w:hint="eastAsia"/>
          <w:sz w:val="32"/>
          <w:szCs w:val="32"/>
        </w:rPr>
        <w:t>活动网站：http://jyt.hunan.gov.cn/sjyt/dhjyg/</w:t>
      </w:r>
    </w:p>
    <w:p w14:paraId="42F42664" w14:textId="77777777" w:rsidR="00E11F55" w:rsidRPr="00C8779D" w:rsidRDefault="007116A0">
      <w:pPr>
        <w:ind w:firstLineChars="200" w:firstLine="640"/>
        <w:rPr>
          <w:rFonts w:ascii="仿宋_GB2312" w:eastAsia="仿宋_GB2312" w:hAnsi="仿宋"/>
          <w:sz w:val="32"/>
          <w:szCs w:val="32"/>
        </w:rPr>
      </w:pPr>
      <w:r w:rsidRPr="00C8779D">
        <w:rPr>
          <w:rFonts w:ascii="仿宋_GB2312" w:eastAsia="仿宋_GB2312" w:hAnsi="仿宋" w:hint="eastAsia"/>
          <w:sz w:val="32"/>
          <w:szCs w:val="32"/>
        </w:rPr>
        <w:t>通讯地址：</w:t>
      </w:r>
      <w:r w:rsidRPr="00C8779D">
        <w:rPr>
          <w:rFonts w:ascii="仿宋_GB2312" w:eastAsia="仿宋_GB2312" w:hAnsi="仿宋" w:hint="eastAsia"/>
          <w:sz w:val="32"/>
          <w:szCs w:val="32"/>
          <w:lang w:val="en-US" w:eastAsia="zh-Hans"/>
        </w:rPr>
        <w:t>长沙市芙蓉区文运街23号</w:t>
      </w:r>
      <w:r w:rsidR="00133EC3" w:rsidRPr="00C8779D">
        <w:rPr>
          <w:rFonts w:ascii="仿宋_GB2312" w:eastAsia="仿宋_GB2312" w:hAnsi="仿宋" w:hint="eastAsia"/>
          <w:sz w:val="32"/>
          <w:szCs w:val="32"/>
          <w:lang w:val="en-US"/>
        </w:rPr>
        <w:t>，</w:t>
      </w:r>
      <w:r w:rsidRPr="00C8779D">
        <w:rPr>
          <w:rFonts w:ascii="仿宋_GB2312" w:eastAsia="仿宋_GB2312" w:hAnsi="仿宋" w:hint="eastAsia"/>
          <w:sz w:val="32"/>
          <w:szCs w:val="32"/>
          <w:lang w:val="en-US"/>
        </w:rPr>
        <w:t>湖南省电化教育馆信息科</w:t>
      </w:r>
    </w:p>
    <w:p w14:paraId="2B71A6A4" w14:textId="77777777" w:rsidR="00E11F55" w:rsidRPr="00C8779D" w:rsidRDefault="007116A0">
      <w:pPr>
        <w:ind w:firstLineChars="200" w:firstLine="640"/>
        <w:rPr>
          <w:rFonts w:ascii="仿宋_GB2312" w:eastAsia="仿宋_GB2312" w:hAnsi="仿宋"/>
          <w:sz w:val="32"/>
          <w:szCs w:val="32"/>
        </w:rPr>
      </w:pPr>
      <w:r w:rsidRPr="00C8779D">
        <w:rPr>
          <w:rFonts w:ascii="仿宋_GB2312" w:eastAsia="仿宋_GB2312" w:hAnsi="仿宋" w:hint="eastAsia"/>
          <w:sz w:val="32"/>
          <w:szCs w:val="32"/>
        </w:rPr>
        <w:t>邮政编码：410003</w:t>
      </w:r>
    </w:p>
    <w:p w14:paraId="4212B306" w14:textId="77777777" w:rsidR="00E11F55" w:rsidRPr="00C8779D" w:rsidRDefault="007116A0">
      <w:pPr>
        <w:ind w:firstLineChars="200" w:firstLine="640"/>
        <w:rPr>
          <w:rFonts w:ascii="仿宋_GB2312" w:eastAsia="仿宋_GB2312" w:hAnsi="仿宋"/>
          <w:sz w:val="32"/>
          <w:szCs w:val="32"/>
          <w:lang w:eastAsia="zh-Hans"/>
        </w:rPr>
      </w:pPr>
      <w:r w:rsidRPr="00C8779D">
        <w:rPr>
          <w:rFonts w:ascii="仿宋_GB2312" w:eastAsia="仿宋_GB2312" w:hAnsi="仿宋" w:hint="eastAsia"/>
          <w:sz w:val="32"/>
          <w:szCs w:val="32"/>
        </w:rPr>
        <w:t>咨询邮箱：</w:t>
      </w:r>
      <w:r w:rsidRPr="00C8779D">
        <w:rPr>
          <w:rFonts w:ascii="仿宋_GB2312" w:eastAsia="仿宋_GB2312" w:hAnsi="仿宋" w:hint="eastAsia"/>
          <w:sz w:val="32"/>
          <w:szCs w:val="32"/>
          <w:lang w:val="en-US"/>
        </w:rPr>
        <w:t>329356275@qq</w:t>
      </w:r>
      <w:r w:rsidRPr="00C8779D">
        <w:rPr>
          <w:rFonts w:ascii="仿宋_GB2312" w:eastAsia="仿宋_GB2312" w:hAnsi="仿宋" w:hint="eastAsia"/>
          <w:sz w:val="32"/>
          <w:szCs w:val="32"/>
        </w:rPr>
        <w:t>.c</w:t>
      </w:r>
      <w:r w:rsidRPr="00C8779D">
        <w:rPr>
          <w:rFonts w:ascii="仿宋_GB2312" w:eastAsia="仿宋_GB2312" w:hAnsi="仿宋" w:hint="eastAsia"/>
          <w:sz w:val="32"/>
          <w:szCs w:val="32"/>
          <w:lang w:val="en-US" w:eastAsia="zh-Hans"/>
        </w:rPr>
        <w:t>om</w:t>
      </w:r>
    </w:p>
    <w:p w14:paraId="626AD807" w14:textId="77777777" w:rsidR="00E11F55" w:rsidRPr="00C8779D" w:rsidRDefault="007116A0">
      <w:pPr>
        <w:ind w:firstLineChars="200" w:firstLine="640"/>
        <w:rPr>
          <w:rFonts w:ascii="仿宋_GB2312" w:eastAsia="仿宋_GB2312" w:hAnsi="仿宋"/>
          <w:sz w:val="32"/>
          <w:szCs w:val="32"/>
        </w:rPr>
      </w:pPr>
      <w:r w:rsidRPr="00C8779D">
        <w:rPr>
          <w:rFonts w:ascii="仿宋_GB2312" w:eastAsia="仿宋_GB2312" w:hAnsi="仿宋" w:hint="eastAsia"/>
          <w:sz w:val="32"/>
          <w:szCs w:val="32"/>
        </w:rPr>
        <w:t>咨询电话：0731-84420120</w:t>
      </w:r>
    </w:p>
    <w:p w14:paraId="37EE5F22" w14:textId="77777777" w:rsidR="00E11F55" w:rsidRPr="00C8779D" w:rsidRDefault="007116A0">
      <w:pPr>
        <w:ind w:firstLineChars="200" w:firstLine="640"/>
        <w:rPr>
          <w:rFonts w:ascii="仿宋_GB2312" w:eastAsia="仿宋_GB2312" w:hAnsi="仿宋"/>
          <w:sz w:val="32"/>
          <w:szCs w:val="32"/>
        </w:rPr>
      </w:pPr>
      <w:r w:rsidRPr="00C8779D">
        <w:rPr>
          <w:rFonts w:ascii="仿宋_GB2312" w:eastAsia="仿宋_GB2312" w:hAnsi="仿宋" w:hint="eastAsia"/>
          <w:sz w:val="32"/>
          <w:szCs w:val="32"/>
        </w:rPr>
        <w:t>联 系 人：</w:t>
      </w:r>
      <w:r w:rsidRPr="00C8779D">
        <w:rPr>
          <w:rFonts w:ascii="仿宋_GB2312" w:eastAsia="仿宋_GB2312" w:hAnsi="仿宋" w:hint="eastAsia"/>
          <w:sz w:val="32"/>
          <w:szCs w:val="32"/>
          <w:lang w:val="en-US" w:eastAsia="zh-Hans"/>
        </w:rPr>
        <w:t>江芳</w:t>
      </w:r>
      <w:r w:rsidRPr="00C8779D">
        <w:rPr>
          <w:rFonts w:ascii="仿宋_GB2312" w:eastAsia="仿宋_GB2312" w:hAnsi="仿宋" w:hint="eastAsia"/>
          <w:sz w:val="32"/>
          <w:szCs w:val="32"/>
          <w:lang w:val="en-US"/>
        </w:rPr>
        <w:t>、邹军</w:t>
      </w:r>
    </w:p>
    <w:p w14:paraId="4EC465FB" w14:textId="77777777" w:rsidR="00E11F55" w:rsidRPr="00C8779D" w:rsidRDefault="00E11F55">
      <w:pPr>
        <w:pStyle w:val="a3"/>
        <w:spacing w:before="10" w:line="244" w:lineRule="auto"/>
        <w:ind w:left="821" w:right="5464"/>
        <w:rPr>
          <w:rFonts w:ascii="仿宋_GB2312" w:eastAsia="仿宋_GB2312"/>
          <w:w w:val="95"/>
          <w:highlight w:val="yellow"/>
        </w:rPr>
      </w:pPr>
    </w:p>
    <w:p w14:paraId="5F8924B9" w14:textId="77777777" w:rsidR="00E11F55" w:rsidRPr="00C8779D" w:rsidRDefault="00E11F55">
      <w:pPr>
        <w:widowControl/>
        <w:autoSpaceDE/>
        <w:autoSpaceDN/>
        <w:rPr>
          <w:rFonts w:eastAsia="仿宋_GB2312"/>
          <w:bCs/>
          <w:sz w:val="32"/>
          <w:szCs w:val="32"/>
        </w:rPr>
        <w:sectPr w:rsidR="00E11F55" w:rsidRPr="00C8779D">
          <w:footerReference w:type="default" r:id="rId12"/>
          <w:pgSz w:w="11910" w:h="16840"/>
          <w:pgMar w:top="1100" w:right="697" w:bottom="1378" w:left="1077" w:header="0" w:footer="1185" w:gutter="0"/>
          <w:cols w:space="720"/>
          <w:docGrid w:linePitch="299"/>
        </w:sectPr>
      </w:pPr>
    </w:p>
    <w:p w14:paraId="2B52C58B" w14:textId="77777777" w:rsidR="00E11F55" w:rsidRPr="00C8779D" w:rsidRDefault="007116A0">
      <w:pPr>
        <w:widowControl/>
        <w:autoSpaceDE/>
        <w:autoSpaceDN/>
        <w:rPr>
          <w:rFonts w:eastAsia="仿宋_GB2312"/>
          <w:bCs/>
          <w:sz w:val="32"/>
          <w:szCs w:val="32"/>
        </w:rPr>
      </w:pPr>
      <w:r w:rsidRPr="00C8779D">
        <w:rPr>
          <w:rFonts w:eastAsia="仿宋_GB2312" w:hint="eastAsia"/>
          <w:bCs/>
          <w:sz w:val="32"/>
          <w:szCs w:val="32"/>
        </w:rPr>
        <w:lastRenderedPageBreak/>
        <w:t>附表</w:t>
      </w:r>
      <w:r w:rsidRPr="00C8779D">
        <w:rPr>
          <w:rFonts w:eastAsia="仿宋_GB2312" w:hint="eastAsia"/>
          <w:bCs/>
          <w:sz w:val="32"/>
          <w:szCs w:val="32"/>
        </w:rPr>
        <w:t>1</w:t>
      </w:r>
    </w:p>
    <w:p w14:paraId="21713466" w14:textId="77777777" w:rsidR="00E11F55" w:rsidRPr="00C8779D" w:rsidRDefault="007116A0">
      <w:pPr>
        <w:spacing w:line="440" w:lineRule="exact"/>
        <w:jc w:val="center"/>
        <w:rPr>
          <w:rFonts w:ascii="方正小标宋简体" w:eastAsia="方正小标宋简体" w:hAnsi="方正小标宋简体" w:cs="方正小标宋简体"/>
          <w:sz w:val="36"/>
          <w:szCs w:val="36"/>
        </w:rPr>
      </w:pPr>
      <w:r w:rsidRPr="00C8779D">
        <w:rPr>
          <w:rFonts w:ascii="方正小标宋简体" w:eastAsia="方正小标宋简体" w:hAnsi="方正小标宋简体" w:cs="方正小标宋简体" w:hint="eastAsia"/>
          <w:sz w:val="36"/>
          <w:szCs w:val="36"/>
        </w:rPr>
        <w:t>第二十四届湖南省中小学生信息素养提升实践活动市州名额分配表</w:t>
      </w:r>
    </w:p>
    <w:tbl>
      <w:tblPr>
        <w:tblpPr w:leftFromText="180" w:rightFromText="180" w:vertAnchor="text" w:horzAnchor="margin" w:tblpXSpec="center" w:tblpY="175"/>
        <w:tblOverlap w:val="never"/>
        <w:tblW w:w="12910" w:type="dxa"/>
        <w:tblLayout w:type="fixed"/>
        <w:tblCellMar>
          <w:left w:w="0" w:type="dxa"/>
          <w:right w:w="0" w:type="dxa"/>
        </w:tblCellMar>
        <w:tblLook w:val="04A0" w:firstRow="1" w:lastRow="0" w:firstColumn="1" w:lastColumn="0" w:noHBand="0" w:noVBand="1"/>
      </w:tblPr>
      <w:tblGrid>
        <w:gridCol w:w="855"/>
        <w:gridCol w:w="1565"/>
        <w:gridCol w:w="567"/>
        <w:gridCol w:w="567"/>
        <w:gridCol w:w="567"/>
        <w:gridCol w:w="567"/>
        <w:gridCol w:w="567"/>
        <w:gridCol w:w="567"/>
        <w:gridCol w:w="567"/>
        <w:gridCol w:w="567"/>
        <w:gridCol w:w="551"/>
        <w:gridCol w:w="625"/>
        <w:gridCol w:w="625"/>
        <w:gridCol w:w="625"/>
        <w:gridCol w:w="693"/>
        <w:gridCol w:w="567"/>
        <w:gridCol w:w="567"/>
        <w:gridCol w:w="850"/>
        <w:gridCol w:w="851"/>
      </w:tblGrid>
      <w:tr w:rsidR="00EC5ABC" w:rsidRPr="00C8779D" w14:paraId="13586997" w14:textId="77777777" w:rsidTr="00647048">
        <w:trPr>
          <w:trHeight w:val="449"/>
        </w:trPr>
        <w:tc>
          <w:tcPr>
            <w:tcW w:w="855" w:type="dxa"/>
            <w:vMerge w:val="restart"/>
            <w:tcBorders>
              <w:top w:val="single" w:sz="4" w:space="0" w:color="000000"/>
              <w:left w:val="single" w:sz="4" w:space="0" w:color="000000"/>
              <w:right w:val="single" w:sz="4" w:space="0" w:color="000000"/>
            </w:tcBorders>
            <w:shd w:val="clear" w:color="auto" w:fill="auto"/>
            <w:noWrap/>
            <w:tcMar>
              <w:top w:w="10" w:type="dxa"/>
              <w:left w:w="10" w:type="dxa"/>
              <w:right w:w="10" w:type="dxa"/>
            </w:tcMar>
            <w:vAlign w:val="center"/>
          </w:tcPr>
          <w:p w14:paraId="70BD4A7C" w14:textId="77777777" w:rsidR="00EC5ABC" w:rsidRPr="00C8779D" w:rsidRDefault="00EC5ABC" w:rsidP="00647048">
            <w:pPr>
              <w:widowControl/>
              <w:spacing w:line="440" w:lineRule="exact"/>
              <w:jc w:val="center"/>
              <w:textAlignment w:val="center"/>
              <w:rPr>
                <w:rFonts w:ascii="仿宋_GB2312" w:eastAsia="仿宋_GB2312" w:hAnsi="仿宋_GB2312" w:cs="仿宋_GB2312"/>
                <w:b/>
                <w:bCs/>
              </w:rPr>
            </w:pPr>
            <w:r w:rsidRPr="00C8779D">
              <w:rPr>
                <w:rFonts w:ascii="仿宋_GB2312" w:eastAsia="仿宋_GB2312" w:hAnsi="仿宋_GB2312" w:cs="仿宋_GB2312" w:hint="eastAsia"/>
                <w:b/>
                <w:bCs/>
              </w:rPr>
              <w:t>市州</w:t>
            </w:r>
          </w:p>
        </w:tc>
        <w:tc>
          <w:tcPr>
            <w:tcW w:w="156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8DF59BB"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数字作品(件）</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B822258"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计算思维（件）</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A6C416A"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创意智造（队）</w:t>
            </w:r>
          </w:p>
        </w:tc>
        <w:tc>
          <w:tcPr>
            <w:tcW w:w="168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616693B"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优创未来（队）</w:t>
            </w:r>
          </w:p>
        </w:tc>
        <w:tc>
          <w:tcPr>
            <w:tcW w:w="1875" w:type="dxa"/>
            <w:gridSpan w:val="3"/>
            <w:tcBorders>
              <w:top w:val="single" w:sz="4" w:space="0" w:color="000000"/>
              <w:left w:val="single" w:sz="4" w:space="0" w:color="000000"/>
              <w:bottom w:val="single" w:sz="4" w:space="0" w:color="000000"/>
              <w:right w:val="single" w:sz="4" w:space="0" w:color="000000"/>
            </w:tcBorders>
            <w:vAlign w:val="center"/>
          </w:tcPr>
          <w:p w14:paraId="34CFE196"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智能博物（队）</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60E1993"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智能机器人（队）</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05F7ED54"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乐高教育（队）</w:t>
            </w:r>
          </w:p>
        </w:tc>
      </w:tr>
      <w:tr w:rsidR="00EC5ABC" w:rsidRPr="00C8779D" w14:paraId="667CAE08" w14:textId="77777777" w:rsidTr="00647048">
        <w:trPr>
          <w:trHeight w:val="392"/>
        </w:trPr>
        <w:tc>
          <w:tcPr>
            <w:tcW w:w="855" w:type="dxa"/>
            <w:vMerge/>
            <w:tcBorders>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1D77091" w14:textId="77777777" w:rsidR="00EC5ABC" w:rsidRPr="00C8779D" w:rsidRDefault="00EC5ABC" w:rsidP="00647048">
            <w:pPr>
              <w:spacing w:line="440" w:lineRule="exact"/>
              <w:jc w:val="center"/>
              <w:rPr>
                <w:rFonts w:ascii="仿宋_GB2312" w:eastAsia="仿宋_GB2312" w:hAnsi="仿宋_GB2312" w:cs="仿宋_GB2312"/>
                <w:b/>
                <w:bCs/>
              </w:rPr>
            </w:pPr>
          </w:p>
        </w:tc>
        <w:tc>
          <w:tcPr>
            <w:tcW w:w="156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10632B0"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小、初、高</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5D32C67"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小学</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15B5A89"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初中</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8AD2D62"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高中</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6B2ECEF"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小学</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938489F"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初中</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F46AD4B"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高中</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572CC31"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小学</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0106B9C"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初中</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0FD2A99"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高中</w:t>
            </w:r>
          </w:p>
        </w:tc>
        <w:tc>
          <w:tcPr>
            <w:tcW w:w="625" w:type="dxa"/>
            <w:tcBorders>
              <w:top w:val="single" w:sz="4" w:space="0" w:color="000000"/>
              <w:left w:val="single" w:sz="4" w:space="0" w:color="000000"/>
              <w:bottom w:val="single" w:sz="4" w:space="0" w:color="000000"/>
              <w:right w:val="single" w:sz="4" w:space="0" w:color="000000"/>
            </w:tcBorders>
            <w:vAlign w:val="center"/>
          </w:tcPr>
          <w:p w14:paraId="2B57EAC7"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小学</w:t>
            </w:r>
          </w:p>
        </w:tc>
        <w:tc>
          <w:tcPr>
            <w:tcW w:w="625" w:type="dxa"/>
            <w:tcBorders>
              <w:top w:val="single" w:sz="4" w:space="0" w:color="000000"/>
              <w:left w:val="single" w:sz="4" w:space="0" w:color="000000"/>
              <w:bottom w:val="single" w:sz="4" w:space="0" w:color="000000"/>
              <w:right w:val="single" w:sz="4" w:space="0" w:color="000000"/>
            </w:tcBorders>
            <w:vAlign w:val="center"/>
          </w:tcPr>
          <w:p w14:paraId="66D69ACC"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初中</w:t>
            </w:r>
          </w:p>
        </w:tc>
        <w:tc>
          <w:tcPr>
            <w:tcW w:w="625" w:type="dxa"/>
            <w:tcBorders>
              <w:top w:val="single" w:sz="4" w:space="0" w:color="000000"/>
              <w:left w:val="single" w:sz="4" w:space="0" w:color="000000"/>
              <w:bottom w:val="single" w:sz="4" w:space="0" w:color="000000"/>
              <w:right w:val="single" w:sz="4" w:space="0" w:color="000000"/>
            </w:tcBorders>
            <w:vAlign w:val="center"/>
          </w:tcPr>
          <w:p w14:paraId="51FD8164"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高中</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559A7C8"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小学</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B865DF3"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初中</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CCF1941"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高中</w:t>
            </w:r>
          </w:p>
        </w:tc>
        <w:tc>
          <w:tcPr>
            <w:tcW w:w="850" w:type="dxa"/>
            <w:tcBorders>
              <w:top w:val="single" w:sz="4" w:space="0" w:color="000000"/>
              <w:left w:val="single" w:sz="4" w:space="0" w:color="000000"/>
              <w:bottom w:val="single" w:sz="4" w:space="0" w:color="000000"/>
              <w:right w:val="single" w:sz="4" w:space="0" w:color="000000"/>
            </w:tcBorders>
            <w:vAlign w:val="center"/>
          </w:tcPr>
          <w:p w14:paraId="4008B49F"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FLL探索</w:t>
            </w:r>
          </w:p>
        </w:tc>
        <w:tc>
          <w:tcPr>
            <w:tcW w:w="851" w:type="dxa"/>
            <w:tcBorders>
              <w:top w:val="single" w:sz="4" w:space="0" w:color="000000"/>
              <w:left w:val="single" w:sz="4" w:space="0" w:color="000000"/>
              <w:bottom w:val="single" w:sz="4" w:space="0" w:color="000000"/>
              <w:right w:val="single" w:sz="4" w:space="0" w:color="000000"/>
            </w:tcBorders>
            <w:vAlign w:val="center"/>
          </w:tcPr>
          <w:p w14:paraId="290601B8" w14:textId="77777777" w:rsidR="00EC5ABC" w:rsidRPr="00C8779D" w:rsidRDefault="00EC5ABC" w:rsidP="00647048">
            <w:pPr>
              <w:jc w:val="center"/>
              <w:rPr>
                <w:rFonts w:ascii="仿宋_GB2312" w:eastAsia="仿宋_GB2312"/>
                <w:b/>
                <w:bCs/>
              </w:rPr>
            </w:pPr>
            <w:r w:rsidRPr="00C8779D">
              <w:rPr>
                <w:rFonts w:ascii="仿宋_GB2312" w:eastAsia="仿宋_GB2312" w:hint="eastAsia"/>
                <w:b/>
                <w:bCs/>
              </w:rPr>
              <w:t>FLL挑战</w:t>
            </w:r>
          </w:p>
        </w:tc>
      </w:tr>
      <w:tr w:rsidR="009D7404" w:rsidRPr="00C8779D" w14:paraId="60AF083E" w14:textId="77777777" w:rsidTr="00647048">
        <w:trPr>
          <w:trHeight w:val="299"/>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2D5FF7"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长沙</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C7789F" w14:textId="2067FEA8" w:rsidR="009D7404" w:rsidRPr="00C8779D" w:rsidRDefault="009D7404" w:rsidP="001C21BC">
            <w:pPr>
              <w:jc w:val="center"/>
              <w:rPr>
                <w:rFonts w:ascii="仿宋_GB2312" w:eastAsia="仿宋_GB2312"/>
                <w:sz w:val="24"/>
                <w:szCs w:val="24"/>
              </w:rPr>
            </w:pPr>
            <w:r w:rsidRPr="00C8779D">
              <w:rPr>
                <w:rFonts w:ascii="仿宋_GB2312" w:eastAsia="仿宋_GB2312" w:hint="eastAsia"/>
              </w:rPr>
              <w:t>1</w:t>
            </w:r>
            <w:r w:rsidR="001C21BC">
              <w:rPr>
                <w:rFonts w:ascii="仿宋_GB2312" w:eastAsia="仿宋_GB2312" w:hint="eastAsia"/>
              </w:rPr>
              <w:t>3</w:t>
            </w: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26B4934" w14:textId="77777777" w:rsidR="009D7404" w:rsidRPr="00C8779D" w:rsidRDefault="009D7404" w:rsidP="00647048">
            <w:pPr>
              <w:jc w:val="center"/>
              <w:rPr>
                <w:rFonts w:ascii="仿宋_GB2312" w:eastAsia="仿宋_GB2312"/>
              </w:rPr>
            </w:pPr>
            <w:r w:rsidRPr="00C8779D">
              <w:rPr>
                <w:rFonts w:ascii="仿宋_GB2312" w:eastAsia="仿宋_GB2312"/>
              </w:rPr>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8E3F068" w14:textId="77777777" w:rsidR="009D7404" w:rsidRPr="00C8779D" w:rsidRDefault="009D7404" w:rsidP="00647048">
            <w:pPr>
              <w:jc w:val="center"/>
              <w:rPr>
                <w:rFonts w:ascii="仿宋_GB2312" w:eastAsia="仿宋_GB2312"/>
              </w:rPr>
            </w:pPr>
            <w:r w:rsidRPr="00C8779D">
              <w:rPr>
                <w:rFonts w:ascii="仿宋_GB2312" w:eastAsia="仿宋_GB2312"/>
              </w:rPr>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B8ABF8C" w14:textId="77777777" w:rsidR="009D7404" w:rsidRPr="00C8779D" w:rsidRDefault="009D7404" w:rsidP="00647048">
            <w:pPr>
              <w:jc w:val="center"/>
              <w:rPr>
                <w:rFonts w:ascii="仿宋_GB2312" w:eastAsia="仿宋_GB2312"/>
              </w:rPr>
            </w:pPr>
            <w:r w:rsidRPr="00C8779D">
              <w:rPr>
                <w:rFonts w:ascii="仿宋_GB2312" w:eastAsia="仿宋_GB2312" w:hint="eastAsia"/>
              </w:rPr>
              <w:t>12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4E30857"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4C3F16E"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C120485" w14:textId="77777777" w:rsidR="009D7404" w:rsidRPr="00C8779D" w:rsidRDefault="009D7404" w:rsidP="00647048">
            <w:pPr>
              <w:jc w:val="center"/>
              <w:rPr>
                <w:rFonts w:ascii="仿宋_GB2312" w:eastAsia="仿宋_GB2312"/>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A442A0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40CFB81"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11936BE" w14:textId="77777777" w:rsidR="009D7404" w:rsidRPr="00C8779D" w:rsidRDefault="009D7404" w:rsidP="00647048">
            <w:pPr>
              <w:jc w:val="center"/>
              <w:rPr>
                <w:rFonts w:ascii="仿宋_GB2312" w:eastAsia="仿宋_GB2312"/>
              </w:rPr>
            </w:pPr>
            <w:r w:rsidRPr="00C8779D">
              <w:rPr>
                <w:rFonts w:ascii="仿宋_GB2312" w:eastAsia="仿宋_GB2312" w:hint="eastAsia"/>
              </w:rPr>
              <w:t>4</w:t>
            </w:r>
          </w:p>
        </w:tc>
        <w:tc>
          <w:tcPr>
            <w:tcW w:w="625" w:type="dxa"/>
            <w:tcBorders>
              <w:top w:val="single" w:sz="4" w:space="0" w:color="000000"/>
              <w:left w:val="single" w:sz="4" w:space="0" w:color="000000"/>
              <w:bottom w:val="single" w:sz="4" w:space="0" w:color="000000"/>
              <w:right w:val="single" w:sz="4" w:space="0" w:color="000000"/>
            </w:tcBorders>
            <w:vAlign w:val="center"/>
          </w:tcPr>
          <w:p w14:paraId="5F55D74F"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5</w:t>
            </w:r>
          </w:p>
        </w:tc>
        <w:tc>
          <w:tcPr>
            <w:tcW w:w="625" w:type="dxa"/>
            <w:tcBorders>
              <w:top w:val="single" w:sz="4" w:space="0" w:color="000000"/>
              <w:left w:val="single" w:sz="4" w:space="0" w:color="000000"/>
              <w:bottom w:val="single" w:sz="4" w:space="0" w:color="000000"/>
              <w:right w:val="single" w:sz="4" w:space="0" w:color="000000"/>
            </w:tcBorders>
            <w:vAlign w:val="center"/>
          </w:tcPr>
          <w:p w14:paraId="7B31EC0E"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625" w:type="dxa"/>
            <w:tcBorders>
              <w:top w:val="single" w:sz="4" w:space="0" w:color="000000"/>
              <w:left w:val="single" w:sz="4" w:space="0" w:color="000000"/>
              <w:bottom w:val="single" w:sz="4" w:space="0" w:color="000000"/>
              <w:right w:val="single" w:sz="4" w:space="0" w:color="000000"/>
            </w:tcBorders>
            <w:vAlign w:val="center"/>
          </w:tcPr>
          <w:p w14:paraId="4539C6AD" w14:textId="77777777" w:rsidR="009D7404" w:rsidRPr="00C8779D" w:rsidRDefault="009D7404" w:rsidP="00647048">
            <w:pPr>
              <w:jc w:val="center"/>
              <w:rPr>
                <w:rFonts w:ascii="仿宋_GB2312" w:eastAsia="仿宋_GB2312"/>
              </w:rPr>
            </w:pPr>
            <w:r w:rsidRPr="00C8779D">
              <w:rPr>
                <w:rFonts w:ascii="仿宋_GB2312" w:eastAsia="仿宋_GB2312" w:hint="eastAsia"/>
              </w:rPr>
              <w:t>4</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487C2C6"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9</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747FD4B"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FCD1E82"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8</w:t>
            </w:r>
          </w:p>
        </w:tc>
        <w:tc>
          <w:tcPr>
            <w:tcW w:w="850" w:type="dxa"/>
            <w:tcBorders>
              <w:top w:val="single" w:sz="4" w:space="0" w:color="000000"/>
              <w:left w:val="single" w:sz="4" w:space="0" w:color="000000"/>
              <w:bottom w:val="single" w:sz="4" w:space="0" w:color="000000"/>
              <w:right w:val="single" w:sz="4" w:space="0" w:color="000000"/>
            </w:tcBorders>
            <w:vAlign w:val="bottom"/>
          </w:tcPr>
          <w:p w14:paraId="1B18293C" w14:textId="1B09BE23"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5</w:t>
            </w:r>
          </w:p>
        </w:tc>
        <w:tc>
          <w:tcPr>
            <w:tcW w:w="851" w:type="dxa"/>
            <w:tcBorders>
              <w:top w:val="single" w:sz="4" w:space="0" w:color="000000"/>
              <w:left w:val="single" w:sz="4" w:space="0" w:color="000000"/>
              <w:bottom w:val="single" w:sz="4" w:space="0" w:color="000000"/>
              <w:right w:val="single" w:sz="4" w:space="0" w:color="000000"/>
            </w:tcBorders>
            <w:vAlign w:val="bottom"/>
          </w:tcPr>
          <w:p w14:paraId="08F2ABA2" w14:textId="5FD01556"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5</w:t>
            </w:r>
          </w:p>
        </w:tc>
      </w:tr>
      <w:tr w:rsidR="009D7404" w:rsidRPr="00C8779D" w14:paraId="22DAD4FC" w14:textId="77777777" w:rsidTr="00647048">
        <w:trPr>
          <w:trHeight w:val="372"/>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DC1AAD"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株洲</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F824C1"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57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5A6EC02" w14:textId="77777777" w:rsidR="009D7404" w:rsidRPr="00C8779D" w:rsidRDefault="009D7404" w:rsidP="00647048">
            <w:pPr>
              <w:jc w:val="center"/>
              <w:rPr>
                <w:rFonts w:ascii="仿宋_GB2312" w:eastAsia="仿宋_GB2312"/>
              </w:rPr>
            </w:pPr>
            <w:r w:rsidRPr="00C8779D">
              <w:rPr>
                <w:rFonts w:ascii="仿宋_GB2312" w:eastAsia="仿宋_GB2312"/>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FB8F825" w14:textId="77777777" w:rsidR="009D7404" w:rsidRPr="00C8779D" w:rsidRDefault="009D7404" w:rsidP="00647048">
            <w:pPr>
              <w:jc w:val="center"/>
              <w:rPr>
                <w:rFonts w:ascii="仿宋_GB2312" w:eastAsia="仿宋_GB2312"/>
              </w:rPr>
            </w:pPr>
            <w:r w:rsidRPr="00C8779D">
              <w:rPr>
                <w:rFonts w:ascii="仿宋_GB2312" w:eastAsia="仿宋_GB2312"/>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614811B" w14:textId="77777777" w:rsidR="009D7404" w:rsidRPr="00C8779D" w:rsidRDefault="009D7404" w:rsidP="00647048">
            <w:pPr>
              <w:jc w:val="center"/>
              <w:rPr>
                <w:rFonts w:ascii="仿宋_GB2312" w:eastAsia="仿宋_GB2312"/>
              </w:rPr>
            </w:pPr>
            <w:r w:rsidRPr="00C8779D">
              <w:rPr>
                <w:rFonts w:ascii="仿宋_GB2312" w:eastAsia="仿宋_GB2312" w:hint="eastAsia"/>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BA99E3B"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5282AD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0FFE859"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481764D"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5A424E3"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5280C27"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4C671F6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2B2C166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5563FD14"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7F0C0AE"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A1CB9EF"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B160739"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bottom"/>
          </w:tcPr>
          <w:p w14:paraId="47200A25" w14:textId="4CCF6F2A"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bottom"/>
          </w:tcPr>
          <w:p w14:paraId="3332119F" w14:textId="4CE87FD0"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9D7404" w:rsidRPr="00C8779D" w14:paraId="0478A65D" w14:textId="77777777" w:rsidTr="00647048">
        <w:trPr>
          <w:trHeight w:val="328"/>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298151"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湘潭</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352DBFE"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CCE5166" w14:textId="77777777" w:rsidR="009D7404" w:rsidRPr="00C8779D" w:rsidRDefault="009D7404" w:rsidP="00647048">
            <w:pPr>
              <w:jc w:val="center"/>
              <w:rPr>
                <w:rFonts w:ascii="仿宋_GB2312" w:eastAsia="仿宋_GB2312"/>
              </w:rPr>
            </w:pPr>
            <w:r w:rsidRPr="00C8779D">
              <w:rPr>
                <w:rFonts w:ascii="仿宋_GB2312" w:eastAsia="仿宋_GB2312"/>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215A3C0" w14:textId="77777777" w:rsidR="009D7404" w:rsidRPr="00C8779D" w:rsidRDefault="009D7404" w:rsidP="00647048">
            <w:pPr>
              <w:jc w:val="center"/>
              <w:rPr>
                <w:rFonts w:ascii="仿宋_GB2312" w:eastAsia="仿宋_GB2312"/>
              </w:rPr>
            </w:pPr>
            <w:r w:rsidRPr="00C8779D">
              <w:rPr>
                <w:rFonts w:ascii="仿宋_GB2312" w:eastAsia="仿宋_GB2312"/>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337D397"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FBD35B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8C1F8CF"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472DC71"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57F9A37"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B4C0E8A"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FD6A6D0"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625" w:type="dxa"/>
            <w:tcBorders>
              <w:top w:val="single" w:sz="4" w:space="0" w:color="000000"/>
              <w:left w:val="single" w:sz="4" w:space="0" w:color="000000"/>
              <w:bottom w:val="single" w:sz="4" w:space="0" w:color="000000"/>
              <w:right w:val="single" w:sz="4" w:space="0" w:color="000000"/>
            </w:tcBorders>
            <w:vAlign w:val="center"/>
          </w:tcPr>
          <w:p w14:paraId="28CA5BDF"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625" w:type="dxa"/>
            <w:tcBorders>
              <w:top w:val="single" w:sz="4" w:space="0" w:color="000000"/>
              <w:left w:val="single" w:sz="4" w:space="0" w:color="000000"/>
              <w:bottom w:val="single" w:sz="4" w:space="0" w:color="000000"/>
              <w:right w:val="single" w:sz="4" w:space="0" w:color="000000"/>
            </w:tcBorders>
            <w:vAlign w:val="center"/>
          </w:tcPr>
          <w:p w14:paraId="76333979"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625" w:type="dxa"/>
            <w:tcBorders>
              <w:top w:val="single" w:sz="4" w:space="0" w:color="000000"/>
              <w:left w:val="single" w:sz="4" w:space="0" w:color="000000"/>
              <w:bottom w:val="single" w:sz="4" w:space="0" w:color="000000"/>
              <w:right w:val="single" w:sz="4" w:space="0" w:color="000000"/>
            </w:tcBorders>
            <w:vAlign w:val="center"/>
          </w:tcPr>
          <w:p w14:paraId="2630D164"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9DDBB86"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A6FE77D"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21057CB"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bottom"/>
          </w:tcPr>
          <w:p w14:paraId="4804AEC2" w14:textId="0E7C3B70"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bottom"/>
          </w:tcPr>
          <w:p w14:paraId="76B1222A" w14:textId="4F00E83E"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9D7404" w:rsidRPr="00C8779D" w14:paraId="07E2376D" w14:textId="77777777" w:rsidTr="00647048">
        <w:trPr>
          <w:trHeight w:val="351"/>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92F010"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衡阳</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106B1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120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BE8D33B" w14:textId="77777777" w:rsidR="009D7404" w:rsidRPr="00C8779D" w:rsidRDefault="009D7404" w:rsidP="00647048">
            <w:pPr>
              <w:jc w:val="center"/>
              <w:rPr>
                <w:rFonts w:ascii="仿宋_GB2312" w:eastAsia="仿宋_GB2312"/>
              </w:rPr>
            </w:pPr>
            <w:r w:rsidRPr="00C8779D">
              <w:rPr>
                <w:rFonts w:ascii="仿宋_GB2312" w:eastAsia="仿宋_GB2312"/>
              </w:rPr>
              <w:t>9</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DFC46AB" w14:textId="77777777" w:rsidR="009D7404" w:rsidRPr="00C8779D" w:rsidRDefault="009D7404" w:rsidP="00647048">
            <w:pPr>
              <w:jc w:val="center"/>
              <w:rPr>
                <w:rFonts w:ascii="仿宋_GB2312" w:eastAsia="仿宋_GB2312"/>
              </w:rPr>
            </w:pPr>
            <w:r w:rsidRPr="00C8779D">
              <w:rPr>
                <w:rFonts w:ascii="仿宋_GB2312" w:eastAsia="仿宋_GB2312"/>
              </w:rPr>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22FC57E" w14:textId="77777777" w:rsidR="009D7404" w:rsidRPr="00C8779D" w:rsidRDefault="009D7404" w:rsidP="00647048">
            <w:pPr>
              <w:jc w:val="center"/>
              <w:rPr>
                <w:rFonts w:ascii="仿宋_GB2312" w:eastAsia="仿宋_GB2312"/>
              </w:rPr>
            </w:pPr>
            <w:r w:rsidRPr="00C8779D">
              <w:rPr>
                <w:rFonts w:ascii="仿宋_GB2312" w:eastAsia="仿宋_GB2312" w:hint="eastAsia"/>
              </w:rPr>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DB85588"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3B60552"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8F6D622"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081AACC"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98222C9"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07D4839"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625" w:type="dxa"/>
            <w:tcBorders>
              <w:top w:val="single" w:sz="4" w:space="0" w:color="000000"/>
              <w:left w:val="single" w:sz="4" w:space="0" w:color="000000"/>
              <w:bottom w:val="single" w:sz="4" w:space="0" w:color="000000"/>
              <w:right w:val="single" w:sz="4" w:space="0" w:color="000000"/>
            </w:tcBorders>
            <w:vAlign w:val="center"/>
          </w:tcPr>
          <w:p w14:paraId="014865F6"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625" w:type="dxa"/>
            <w:tcBorders>
              <w:top w:val="single" w:sz="4" w:space="0" w:color="000000"/>
              <w:left w:val="single" w:sz="4" w:space="0" w:color="000000"/>
              <w:bottom w:val="single" w:sz="4" w:space="0" w:color="000000"/>
              <w:right w:val="single" w:sz="4" w:space="0" w:color="000000"/>
            </w:tcBorders>
            <w:vAlign w:val="center"/>
          </w:tcPr>
          <w:p w14:paraId="517C4B22"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625" w:type="dxa"/>
            <w:tcBorders>
              <w:top w:val="single" w:sz="4" w:space="0" w:color="000000"/>
              <w:left w:val="single" w:sz="4" w:space="0" w:color="000000"/>
              <w:bottom w:val="single" w:sz="4" w:space="0" w:color="000000"/>
              <w:right w:val="single" w:sz="4" w:space="0" w:color="000000"/>
            </w:tcBorders>
            <w:vAlign w:val="center"/>
          </w:tcPr>
          <w:p w14:paraId="285B3D1B"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F440D60"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0C1EA2E"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A419312"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8</w:t>
            </w:r>
          </w:p>
        </w:tc>
        <w:tc>
          <w:tcPr>
            <w:tcW w:w="850" w:type="dxa"/>
            <w:tcBorders>
              <w:top w:val="single" w:sz="4" w:space="0" w:color="000000"/>
              <w:left w:val="single" w:sz="4" w:space="0" w:color="000000"/>
              <w:bottom w:val="single" w:sz="4" w:space="0" w:color="000000"/>
              <w:right w:val="single" w:sz="4" w:space="0" w:color="000000"/>
            </w:tcBorders>
            <w:vAlign w:val="bottom"/>
          </w:tcPr>
          <w:p w14:paraId="30B3E166" w14:textId="70DA60F9"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bottom"/>
          </w:tcPr>
          <w:p w14:paraId="7FDACC72" w14:textId="04C7111E"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9D7404" w:rsidRPr="00C8779D" w14:paraId="21602A9E" w14:textId="77777777" w:rsidTr="00647048">
        <w:trPr>
          <w:trHeight w:val="337"/>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751203"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邵阳</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40C686"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126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A0CB675" w14:textId="77777777" w:rsidR="009D7404" w:rsidRPr="00C8779D" w:rsidRDefault="009D7404" w:rsidP="00647048">
            <w:pPr>
              <w:jc w:val="center"/>
              <w:rPr>
                <w:rFonts w:ascii="仿宋_GB2312" w:eastAsia="仿宋_GB2312"/>
              </w:rPr>
            </w:pPr>
            <w:r w:rsidRPr="00C8779D">
              <w:rPr>
                <w:rFonts w:ascii="仿宋_GB2312" w:eastAsia="仿宋_GB2312"/>
              </w:rPr>
              <w:t>9</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4C06DB1" w14:textId="77777777" w:rsidR="009D7404" w:rsidRPr="00C8779D" w:rsidRDefault="009D7404" w:rsidP="00647048">
            <w:pPr>
              <w:jc w:val="center"/>
              <w:rPr>
                <w:rFonts w:ascii="仿宋_GB2312" w:eastAsia="仿宋_GB2312"/>
              </w:rPr>
            </w:pPr>
            <w:r w:rsidRPr="00C8779D">
              <w:rPr>
                <w:rFonts w:ascii="仿宋_GB2312" w:eastAsia="仿宋_GB2312"/>
              </w:rPr>
              <w:t>12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53CD8D7" w14:textId="77777777" w:rsidR="009D7404" w:rsidRPr="00C8779D" w:rsidRDefault="009D7404" w:rsidP="00647048">
            <w:pPr>
              <w:jc w:val="center"/>
              <w:rPr>
                <w:rFonts w:ascii="仿宋_GB2312" w:eastAsia="仿宋_GB2312"/>
              </w:rPr>
            </w:pPr>
            <w:r w:rsidRPr="00C8779D">
              <w:rPr>
                <w:rFonts w:ascii="仿宋_GB2312" w:eastAsia="仿宋_GB2312" w:hint="eastAsia"/>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A576785"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62B0603" w14:textId="77777777" w:rsidR="009D7404" w:rsidRPr="00C8779D" w:rsidRDefault="009D7404" w:rsidP="00647048">
            <w:pPr>
              <w:jc w:val="center"/>
              <w:rPr>
                <w:rFonts w:ascii="仿宋_GB2312" w:eastAsia="仿宋_GB2312"/>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B92751F"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CA40831" w14:textId="77777777" w:rsidR="009D7404" w:rsidRPr="00C8779D" w:rsidRDefault="009D7404" w:rsidP="00647048">
            <w:pPr>
              <w:jc w:val="center"/>
              <w:rPr>
                <w:rFonts w:ascii="仿宋_GB2312" w:eastAsia="仿宋_GB2312"/>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BDB2926" w14:textId="77777777" w:rsidR="009D7404" w:rsidRPr="00C8779D" w:rsidRDefault="009D7404" w:rsidP="00647048">
            <w:pPr>
              <w:jc w:val="center"/>
              <w:rPr>
                <w:rFonts w:ascii="仿宋_GB2312" w:eastAsia="仿宋_GB2312"/>
              </w:rPr>
            </w:pPr>
            <w:r w:rsidRPr="00C8779D">
              <w:rPr>
                <w:rFonts w:ascii="仿宋_GB2312" w:eastAsia="仿宋_GB2312" w:hint="eastAsia"/>
              </w:rPr>
              <w:t>4</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1C67F7B"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625" w:type="dxa"/>
            <w:tcBorders>
              <w:top w:val="single" w:sz="4" w:space="0" w:color="000000"/>
              <w:left w:val="single" w:sz="4" w:space="0" w:color="000000"/>
              <w:bottom w:val="single" w:sz="4" w:space="0" w:color="000000"/>
              <w:right w:val="single" w:sz="4" w:space="0" w:color="000000"/>
            </w:tcBorders>
            <w:vAlign w:val="center"/>
          </w:tcPr>
          <w:p w14:paraId="27156202"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625" w:type="dxa"/>
            <w:tcBorders>
              <w:top w:val="single" w:sz="4" w:space="0" w:color="000000"/>
              <w:left w:val="single" w:sz="4" w:space="0" w:color="000000"/>
              <w:bottom w:val="single" w:sz="4" w:space="0" w:color="000000"/>
              <w:right w:val="single" w:sz="4" w:space="0" w:color="000000"/>
            </w:tcBorders>
            <w:vAlign w:val="center"/>
          </w:tcPr>
          <w:p w14:paraId="7A5DB5C6" w14:textId="77777777" w:rsidR="009D7404" w:rsidRPr="00C8779D" w:rsidRDefault="009D7404" w:rsidP="00647048">
            <w:pPr>
              <w:jc w:val="center"/>
              <w:rPr>
                <w:rFonts w:ascii="仿宋_GB2312" w:eastAsia="仿宋_GB2312"/>
              </w:rPr>
            </w:pPr>
            <w:r w:rsidRPr="00C8779D">
              <w:rPr>
                <w:rFonts w:ascii="仿宋_GB2312" w:eastAsia="仿宋_GB2312" w:hint="eastAsia"/>
              </w:rPr>
              <w:t>4</w:t>
            </w:r>
          </w:p>
        </w:tc>
        <w:tc>
          <w:tcPr>
            <w:tcW w:w="625" w:type="dxa"/>
            <w:tcBorders>
              <w:top w:val="single" w:sz="4" w:space="0" w:color="000000"/>
              <w:left w:val="single" w:sz="4" w:space="0" w:color="000000"/>
              <w:bottom w:val="single" w:sz="4" w:space="0" w:color="000000"/>
              <w:right w:val="single" w:sz="4" w:space="0" w:color="000000"/>
            </w:tcBorders>
            <w:vAlign w:val="center"/>
          </w:tcPr>
          <w:p w14:paraId="78135EF8"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A2F3B78"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1092950"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78296CF"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7</w:t>
            </w:r>
          </w:p>
        </w:tc>
        <w:tc>
          <w:tcPr>
            <w:tcW w:w="850" w:type="dxa"/>
            <w:tcBorders>
              <w:top w:val="single" w:sz="4" w:space="0" w:color="000000"/>
              <w:left w:val="single" w:sz="4" w:space="0" w:color="000000"/>
              <w:bottom w:val="single" w:sz="4" w:space="0" w:color="000000"/>
              <w:right w:val="single" w:sz="4" w:space="0" w:color="000000"/>
            </w:tcBorders>
            <w:vAlign w:val="bottom"/>
          </w:tcPr>
          <w:p w14:paraId="67E07E9B" w14:textId="63E86B83"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3</w:t>
            </w:r>
          </w:p>
        </w:tc>
        <w:tc>
          <w:tcPr>
            <w:tcW w:w="851" w:type="dxa"/>
            <w:tcBorders>
              <w:top w:val="single" w:sz="4" w:space="0" w:color="000000"/>
              <w:left w:val="single" w:sz="4" w:space="0" w:color="000000"/>
              <w:bottom w:val="single" w:sz="4" w:space="0" w:color="000000"/>
              <w:right w:val="single" w:sz="4" w:space="0" w:color="000000"/>
            </w:tcBorders>
            <w:vAlign w:val="bottom"/>
          </w:tcPr>
          <w:p w14:paraId="2A65E071" w14:textId="66716298"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3</w:t>
            </w:r>
          </w:p>
        </w:tc>
      </w:tr>
      <w:tr w:rsidR="009D7404" w:rsidRPr="00C8779D" w14:paraId="574B557E" w14:textId="77777777" w:rsidTr="00647048">
        <w:trPr>
          <w:trHeight w:val="322"/>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4FA188"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岳阳</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F47F5F"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75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CC75CB8" w14:textId="77777777" w:rsidR="009D7404" w:rsidRPr="00C8779D" w:rsidRDefault="009D7404" w:rsidP="00647048">
            <w:pPr>
              <w:jc w:val="center"/>
              <w:rPr>
                <w:rFonts w:ascii="仿宋_GB2312" w:eastAsia="仿宋_GB2312"/>
              </w:rPr>
            </w:pPr>
            <w:r w:rsidRPr="00C8779D">
              <w:rPr>
                <w:rFonts w:ascii="仿宋_GB2312" w:eastAsia="仿宋_GB2312"/>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73CD1CB" w14:textId="77777777" w:rsidR="009D7404" w:rsidRPr="00C8779D" w:rsidRDefault="009D7404" w:rsidP="00647048">
            <w:pPr>
              <w:jc w:val="center"/>
              <w:rPr>
                <w:rFonts w:ascii="仿宋_GB2312" w:eastAsia="仿宋_GB2312"/>
              </w:rPr>
            </w:pPr>
            <w:r w:rsidRPr="00C8779D">
              <w:rPr>
                <w:rFonts w:ascii="仿宋_GB2312" w:eastAsia="仿宋_GB2312"/>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3490F26" w14:textId="77777777" w:rsidR="009D7404" w:rsidRPr="00C8779D" w:rsidRDefault="009D7404" w:rsidP="00647048">
            <w:pPr>
              <w:jc w:val="center"/>
              <w:rPr>
                <w:rFonts w:ascii="仿宋_GB2312" w:eastAsia="仿宋_GB2312"/>
              </w:rPr>
            </w:pPr>
            <w:r w:rsidRPr="00C8779D">
              <w:rPr>
                <w:rFonts w:ascii="仿宋_GB2312" w:eastAsia="仿宋_GB2312" w:hint="eastAsia"/>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4D6D35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0765C5C"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7C238A0"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10307B3"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C4B32FF"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BF039BA"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29E36D49"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14E465C2"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19208DF5"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0F2B89D"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AA112E3"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05E5C9E"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5</w:t>
            </w:r>
          </w:p>
        </w:tc>
        <w:tc>
          <w:tcPr>
            <w:tcW w:w="850" w:type="dxa"/>
            <w:tcBorders>
              <w:top w:val="single" w:sz="4" w:space="0" w:color="000000"/>
              <w:left w:val="single" w:sz="4" w:space="0" w:color="000000"/>
              <w:bottom w:val="single" w:sz="4" w:space="0" w:color="000000"/>
              <w:right w:val="single" w:sz="4" w:space="0" w:color="000000"/>
            </w:tcBorders>
            <w:vAlign w:val="bottom"/>
          </w:tcPr>
          <w:p w14:paraId="5F13DE2E" w14:textId="26E0518A"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bottom"/>
          </w:tcPr>
          <w:p w14:paraId="183F812D" w14:textId="06A4D954"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9D7404" w:rsidRPr="00C8779D" w14:paraId="5010207F" w14:textId="77777777" w:rsidTr="00647048">
        <w:trPr>
          <w:trHeight w:val="337"/>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1B9AD2"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常德</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0F07D0"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65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1AB7FC4" w14:textId="77777777" w:rsidR="009D7404" w:rsidRPr="00C8779D" w:rsidRDefault="009D7404" w:rsidP="00647048">
            <w:pPr>
              <w:jc w:val="center"/>
              <w:rPr>
                <w:rFonts w:ascii="仿宋_GB2312" w:eastAsia="仿宋_GB2312"/>
              </w:rPr>
            </w:pPr>
            <w:r w:rsidRPr="00C8779D">
              <w:rPr>
                <w:rFonts w:ascii="仿宋_GB2312" w:eastAsia="仿宋_GB2312"/>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B517C31" w14:textId="77777777" w:rsidR="009D7404" w:rsidRPr="00C8779D" w:rsidRDefault="009D7404" w:rsidP="00647048">
            <w:pPr>
              <w:jc w:val="center"/>
              <w:rPr>
                <w:rFonts w:ascii="仿宋_GB2312" w:eastAsia="仿宋_GB2312"/>
              </w:rPr>
            </w:pPr>
            <w:r w:rsidRPr="00C8779D">
              <w:rPr>
                <w:rFonts w:ascii="仿宋_GB2312" w:eastAsia="仿宋_GB2312"/>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0160C30" w14:textId="77777777" w:rsidR="009D7404" w:rsidRPr="00C8779D" w:rsidRDefault="009D7404" w:rsidP="00647048">
            <w:pPr>
              <w:jc w:val="center"/>
              <w:rPr>
                <w:rFonts w:ascii="仿宋_GB2312" w:eastAsia="仿宋_GB2312"/>
              </w:rPr>
            </w:pPr>
            <w:r w:rsidRPr="00C8779D">
              <w:rPr>
                <w:rFonts w:ascii="仿宋_GB2312" w:eastAsia="仿宋_GB2312" w:hint="eastAsia"/>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8DE639A"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6A006CE"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431CA0D"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5213DEC"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7516179"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8153785"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60FFDDFA"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52F3B8FB"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6B0C4401"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099DDDD"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9E138BC"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04A48C9"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bottom"/>
          </w:tcPr>
          <w:p w14:paraId="0CD6FB3F" w14:textId="7D3215D9"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3</w:t>
            </w:r>
          </w:p>
        </w:tc>
        <w:tc>
          <w:tcPr>
            <w:tcW w:w="851" w:type="dxa"/>
            <w:tcBorders>
              <w:top w:val="single" w:sz="4" w:space="0" w:color="000000"/>
              <w:left w:val="single" w:sz="4" w:space="0" w:color="000000"/>
              <w:bottom w:val="single" w:sz="4" w:space="0" w:color="000000"/>
              <w:right w:val="single" w:sz="4" w:space="0" w:color="000000"/>
            </w:tcBorders>
            <w:vAlign w:val="bottom"/>
          </w:tcPr>
          <w:p w14:paraId="2E716A84" w14:textId="057D17BA"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3</w:t>
            </w:r>
          </w:p>
        </w:tc>
      </w:tr>
      <w:tr w:rsidR="009D7404" w:rsidRPr="00C8779D" w14:paraId="6FE69E51" w14:textId="77777777" w:rsidTr="00647048">
        <w:trPr>
          <w:trHeight w:val="328"/>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BB7A1C"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张家界</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485312"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5A7BDA4" w14:textId="77777777" w:rsidR="009D7404" w:rsidRPr="00C8779D" w:rsidRDefault="009D7404" w:rsidP="00647048">
            <w:pPr>
              <w:jc w:val="center"/>
              <w:rPr>
                <w:rFonts w:ascii="仿宋_GB2312" w:eastAsia="仿宋_GB2312"/>
              </w:rPr>
            </w:pPr>
            <w:r w:rsidRPr="00C8779D">
              <w:rPr>
                <w:rFonts w:ascii="仿宋_GB2312" w:eastAsia="仿宋_GB2312"/>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F233031" w14:textId="77777777" w:rsidR="009D7404" w:rsidRPr="00C8779D" w:rsidRDefault="009D7404" w:rsidP="00647048">
            <w:pPr>
              <w:jc w:val="center"/>
              <w:rPr>
                <w:rFonts w:ascii="仿宋_GB2312" w:eastAsia="仿宋_GB2312"/>
              </w:rPr>
            </w:pPr>
            <w:r w:rsidRPr="00C8779D">
              <w:rPr>
                <w:rFonts w:ascii="仿宋_GB2312" w:eastAsia="仿宋_GB2312"/>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3FCAC21"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F64502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663735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04C6031"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D13093F"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E56A0BB"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C6126E3"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625" w:type="dxa"/>
            <w:tcBorders>
              <w:top w:val="single" w:sz="4" w:space="0" w:color="000000"/>
              <w:left w:val="single" w:sz="4" w:space="0" w:color="000000"/>
              <w:bottom w:val="single" w:sz="4" w:space="0" w:color="000000"/>
              <w:right w:val="single" w:sz="4" w:space="0" w:color="000000"/>
            </w:tcBorders>
            <w:vAlign w:val="center"/>
          </w:tcPr>
          <w:p w14:paraId="061D9D2C"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625" w:type="dxa"/>
            <w:tcBorders>
              <w:top w:val="single" w:sz="4" w:space="0" w:color="000000"/>
              <w:left w:val="single" w:sz="4" w:space="0" w:color="000000"/>
              <w:bottom w:val="single" w:sz="4" w:space="0" w:color="000000"/>
              <w:right w:val="single" w:sz="4" w:space="0" w:color="000000"/>
            </w:tcBorders>
            <w:vAlign w:val="center"/>
          </w:tcPr>
          <w:p w14:paraId="39235822"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w:t>
            </w:r>
          </w:p>
        </w:tc>
        <w:tc>
          <w:tcPr>
            <w:tcW w:w="625" w:type="dxa"/>
            <w:tcBorders>
              <w:top w:val="single" w:sz="4" w:space="0" w:color="000000"/>
              <w:left w:val="single" w:sz="4" w:space="0" w:color="000000"/>
              <w:bottom w:val="single" w:sz="4" w:space="0" w:color="000000"/>
              <w:right w:val="single" w:sz="4" w:space="0" w:color="000000"/>
            </w:tcBorders>
            <w:vAlign w:val="center"/>
          </w:tcPr>
          <w:p w14:paraId="1BF8DE34"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571402A"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4B76BD7"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BB0F61E"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2</w:t>
            </w:r>
          </w:p>
        </w:tc>
        <w:tc>
          <w:tcPr>
            <w:tcW w:w="850" w:type="dxa"/>
            <w:tcBorders>
              <w:top w:val="single" w:sz="4" w:space="0" w:color="000000"/>
              <w:left w:val="single" w:sz="4" w:space="0" w:color="000000"/>
              <w:bottom w:val="single" w:sz="4" w:space="0" w:color="000000"/>
              <w:right w:val="single" w:sz="4" w:space="0" w:color="000000"/>
            </w:tcBorders>
            <w:vAlign w:val="bottom"/>
          </w:tcPr>
          <w:p w14:paraId="6EDE9CA9" w14:textId="2B03F1A5"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bottom"/>
          </w:tcPr>
          <w:p w14:paraId="6D2CEF56" w14:textId="515A0DD3"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1</w:t>
            </w:r>
          </w:p>
        </w:tc>
      </w:tr>
      <w:tr w:rsidR="009D7404" w:rsidRPr="00C8779D" w14:paraId="30C72215" w14:textId="77777777" w:rsidTr="00647048">
        <w:trPr>
          <w:trHeight w:val="322"/>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546ECD"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益阳</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2BA589"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56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47A445F" w14:textId="77777777" w:rsidR="009D7404" w:rsidRPr="00C8779D" w:rsidRDefault="009D7404" w:rsidP="00647048">
            <w:pPr>
              <w:jc w:val="center"/>
              <w:rPr>
                <w:rFonts w:ascii="仿宋_GB2312" w:eastAsia="仿宋_GB2312"/>
              </w:rPr>
            </w:pPr>
            <w:r w:rsidRPr="00C8779D">
              <w:rPr>
                <w:rFonts w:ascii="仿宋_GB2312" w:eastAsia="仿宋_GB2312"/>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19DD4EB" w14:textId="77777777" w:rsidR="009D7404" w:rsidRPr="00C8779D" w:rsidRDefault="009D7404" w:rsidP="00647048">
            <w:pPr>
              <w:jc w:val="center"/>
              <w:rPr>
                <w:rFonts w:ascii="仿宋_GB2312" w:eastAsia="仿宋_GB2312"/>
              </w:rPr>
            </w:pPr>
            <w:r w:rsidRPr="00C8779D">
              <w:rPr>
                <w:rFonts w:ascii="仿宋_GB2312" w:eastAsia="仿宋_GB2312"/>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EFDFE22" w14:textId="77777777" w:rsidR="009D7404" w:rsidRPr="00C8779D" w:rsidRDefault="009D7404" w:rsidP="00647048">
            <w:pPr>
              <w:jc w:val="center"/>
              <w:rPr>
                <w:rFonts w:ascii="仿宋_GB2312" w:eastAsia="仿宋_GB2312"/>
              </w:rPr>
            </w:pPr>
            <w:r w:rsidRPr="00C8779D">
              <w:rPr>
                <w:rFonts w:ascii="仿宋_GB2312" w:eastAsia="仿宋_GB2312" w:hint="eastAsia"/>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10B321F"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58EABF3"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D675735"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0893C23"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BD4C0D0"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BF5CAF2"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5F77888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07BD31A8"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0026BD9F"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9452A17"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D6CB071"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DB9991E"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bottom"/>
          </w:tcPr>
          <w:p w14:paraId="04340B57" w14:textId="06D12B0D"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bottom"/>
          </w:tcPr>
          <w:p w14:paraId="5BA3AA3F" w14:textId="216D4B92"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9D7404" w:rsidRPr="00C8779D" w14:paraId="01590102" w14:textId="77777777" w:rsidTr="00647048">
        <w:trPr>
          <w:trHeight w:val="322"/>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734862"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郴州</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ACBFC0"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94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D451506" w14:textId="77777777" w:rsidR="009D7404" w:rsidRPr="00C8779D" w:rsidRDefault="009D7404" w:rsidP="00647048">
            <w:pPr>
              <w:jc w:val="center"/>
              <w:rPr>
                <w:rFonts w:ascii="仿宋_GB2312" w:eastAsia="仿宋_GB2312"/>
              </w:rPr>
            </w:pPr>
            <w:r w:rsidRPr="00C8779D">
              <w:rPr>
                <w:rFonts w:ascii="仿宋_GB2312" w:eastAsia="仿宋_GB2312"/>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E444CCA" w14:textId="77777777" w:rsidR="009D7404" w:rsidRPr="00C8779D" w:rsidRDefault="009D7404" w:rsidP="00647048">
            <w:pPr>
              <w:jc w:val="center"/>
              <w:rPr>
                <w:rFonts w:ascii="仿宋_GB2312" w:eastAsia="仿宋_GB2312"/>
              </w:rPr>
            </w:pPr>
            <w:r w:rsidRPr="00C8779D">
              <w:rPr>
                <w:rFonts w:ascii="仿宋_GB2312" w:eastAsia="仿宋_GB2312"/>
              </w:rPr>
              <w:t>9</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D42B168" w14:textId="77777777" w:rsidR="009D7404" w:rsidRPr="00C8779D" w:rsidRDefault="009D7404" w:rsidP="00647048">
            <w:pPr>
              <w:jc w:val="center"/>
              <w:rPr>
                <w:rFonts w:ascii="仿宋_GB2312" w:eastAsia="仿宋_GB2312"/>
              </w:rPr>
            </w:pPr>
            <w:r w:rsidRPr="00C8779D">
              <w:rPr>
                <w:rFonts w:ascii="仿宋_GB2312" w:eastAsia="仿宋_GB2312" w:hint="eastAsia"/>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29CBC51"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1F171F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6AD6127"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474E1E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30AFF08"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7E6C4E1"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625" w:type="dxa"/>
            <w:tcBorders>
              <w:top w:val="single" w:sz="4" w:space="0" w:color="000000"/>
              <w:left w:val="single" w:sz="4" w:space="0" w:color="000000"/>
              <w:bottom w:val="single" w:sz="4" w:space="0" w:color="000000"/>
              <w:right w:val="single" w:sz="4" w:space="0" w:color="000000"/>
            </w:tcBorders>
            <w:vAlign w:val="center"/>
          </w:tcPr>
          <w:p w14:paraId="3B1B9FAA"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625" w:type="dxa"/>
            <w:tcBorders>
              <w:top w:val="single" w:sz="4" w:space="0" w:color="000000"/>
              <w:left w:val="single" w:sz="4" w:space="0" w:color="000000"/>
              <w:bottom w:val="single" w:sz="4" w:space="0" w:color="000000"/>
              <w:right w:val="single" w:sz="4" w:space="0" w:color="000000"/>
            </w:tcBorders>
            <w:vAlign w:val="center"/>
          </w:tcPr>
          <w:p w14:paraId="2DC911E1"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625" w:type="dxa"/>
            <w:tcBorders>
              <w:top w:val="single" w:sz="4" w:space="0" w:color="000000"/>
              <w:left w:val="single" w:sz="4" w:space="0" w:color="000000"/>
              <w:bottom w:val="single" w:sz="4" w:space="0" w:color="000000"/>
              <w:right w:val="single" w:sz="4" w:space="0" w:color="000000"/>
            </w:tcBorders>
            <w:vAlign w:val="center"/>
          </w:tcPr>
          <w:p w14:paraId="15BFA568" w14:textId="77777777" w:rsidR="009D7404" w:rsidRPr="00C8779D" w:rsidRDefault="009D7404" w:rsidP="00647048">
            <w:pPr>
              <w:jc w:val="center"/>
              <w:rPr>
                <w:rFonts w:ascii="仿宋_GB2312" w:eastAsia="仿宋_GB2312"/>
              </w:rPr>
            </w:pPr>
            <w:r w:rsidRPr="00C8779D">
              <w:rPr>
                <w:rFonts w:ascii="仿宋_GB2312" w:eastAsia="仿宋_GB2312" w:hint="eastAsia"/>
              </w:rPr>
              <w:t>3</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43930E3"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11577D0"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FA25070"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6</w:t>
            </w:r>
          </w:p>
        </w:tc>
        <w:tc>
          <w:tcPr>
            <w:tcW w:w="850" w:type="dxa"/>
            <w:tcBorders>
              <w:top w:val="single" w:sz="4" w:space="0" w:color="000000"/>
              <w:left w:val="single" w:sz="4" w:space="0" w:color="000000"/>
              <w:bottom w:val="single" w:sz="4" w:space="0" w:color="000000"/>
              <w:right w:val="single" w:sz="4" w:space="0" w:color="000000"/>
            </w:tcBorders>
            <w:vAlign w:val="bottom"/>
          </w:tcPr>
          <w:p w14:paraId="50F4A56A" w14:textId="78F8DC34"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3</w:t>
            </w:r>
          </w:p>
        </w:tc>
        <w:tc>
          <w:tcPr>
            <w:tcW w:w="851" w:type="dxa"/>
            <w:tcBorders>
              <w:top w:val="single" w:sz="4" w:space="0" w:color="000000"/>
              <w:left w:val="single" w:sz="4" w:space="0" w:color="000000"/>
              <w:bottom w:val="single" w:sz="4" w:space="0" w:color="000000"/>
              <w:right w:val="single" w:sz="4" w:space="0" w:color="000000"/>
            </w:tcBorders>
            <w:vAlign w:val="bottom"/>
          </w:tcPr>
          <w:p w14:paraId="547AAD59" w14:textId="7E24B19F"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3</w:t>
            </w:r>
          </w:p>
        </w:tc>
      </w:tr>
      <w:tr w:rsidR="009D7404" w:rsidRPr="00C8779D" w14:paraId="4BF2326E" w14:textId="77777777" w:rsidTr="00647048">
        <w:trPr>
          <w:trHeight w:val="372"/>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885CC1"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永州</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05B2657"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100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3DAAED3" w14:textId="77777777" w:rsidR="009D7404" w:rsidRPr="00C8779D" w:rsidRDefault="009D7404" w:rsidP="00647048">
            <w:pPr>
              <w:jc w:val="center"/>
              <w:rPr>
                <w:rFonts w:ascii="仿宋_GB2312" w:eastAsia="仿宋_GB2312"/>
              </w:rPr>
            </w:pPr>
            <w:r w:rsidRPr="00C8779D">
              <w:rPr>
                <w:rFonts w:ascii="仿宋_GB2312" w:eastAsia="仿宋_GB2312"/>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771989D" w14:textId="77777777" w:rsidR="009D7404" w:rsidRPr="00C8779D" w:rsidRDefault="009D7404" w:rsidP="00647048">
            <w:pPr>
              <w:jc w:val="center"/>
              <w:rPr>
                <w:rFonts w:ascii="仿宋_GB2312" w:eastAsia="仿宋_GB2312"/>
              </w:rPr>
            </w:pPr>
            <w:r w:rsidRPr="00C8779D">
              <w:rPr>
                <w:rFonts w:ascii="仿宋_GB2312" w:eastAsia="仿宋_GB2312"/>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BF88F35" w14:textId="77777777" w:rsidR="009D7404" w:rsidRPr="00C8779D" w:rsidRDefault="009D7404" w:rsidP="00647048">
            <w:pPr>
              <w:jc w:val="center"/>
              <w:rPr>
                <w:rFonts w:ascii="仿宋_GB2312" w:eastAsia="仿宋_GB2312"/>
              </w:rPr>
            </w:pPr>
            <w:r w:rsidRPr="00C8779D">
              <w:rPr>
                <w:rFonts w:ascii="仿宋_GB2312" w:eastAsia="仿宋_GB2312" w:hint="eastAsia"/>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99ACBBC"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28698EE"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0A5ADB0"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F0520DC"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2CA95A8"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0DBF991"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0201F79D"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625" w:type="dxa"/>
            <w:tcBorders>
              <w:top w:val="single" w:sz="4" w:space="0" w:color="000000"/>
              <w:left w:val="single" w:sz="4" w:space="0" w:color="000000"/>
              <w:bottom w:val="single" w:sz="4" w:space="0" w:color="000000"/>
              <w:right w:val="single" w:sz="4" w:space="0" w:color="000000"/>
            </w:tcBorders>
            <w:vAlign w:val="center"/>
          </w:tcPr>
          <w:p w14:paraId="2084F48A"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4</w:t>
            </w:r>
          </w:p>
        </w:tc>
        <w:tc>
          <w:tcPr>
            <w:tcW w:w="625" w:type="dxa"/>
            <w:tcBorders>
              <w:top w:val="single" w:sz="4" w:space="0" w:color="000000"/>
              <w:left w:val="single" w:sz="4" w:space="0" w:color="000000"/>
              <w:bottom w:val="single" w:sz="4" w:space="0" w:color="000000"/>
              <w:right w:val="single" w:sz="4" w:space="0" w:color="000000"/>
            </w:tcBorders>
            <w:vAlign w:val="center"/>
          </w:tcPr>
          <w:p w14:paraId="27A615F2"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9A4BE28"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01FC4D2"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9</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DCE8048"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6</w:t>
            </w:r>
          </w:p>
        </w:tc>
        <w:tc>
          <w:tcPr>
            <w:tcW w:w="850" w:type="dxa"/>
            <w:tcBorders>
              <w:top w:val="single" w:sz="4" w:space="0" w:color="000000"/>
              <w:left w:val="single" w:sz="4" w:space="0" w:color="000000"/>
              <w:bottom w:val="single" w:sz="4" w:space="0" w:color="000000"/>
              <w:right w:val="single" w:sz="4" w:space="0" w:color="000000"/>
            </w:tcBorders>
            <w:vAlign w:val="bottom"/>
          </w:tcPr>
          <w:p w14:paraId="061C3BC0" w14:textId="60BF0ED4"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3</w:t>
            </w:r>
          </w:p>
        </w:tc>
        <w:tc>
          <w:tcPr>
            <w:tcW w:w="851" w:type="dxa"/>
            <w:tcBorders>
              <w:top w:val="single" w:sz="4" w:space="0" w:color="000000"/>
              <w:left w:val="single" w:sz="4" w:space="0" w:color="000000"/>
              <w:bottom w:val="single" w:sz="4" w:space="0" w:color="000000"/>
              <w:right w:val="single" w:sz="4" w:space="0" w:color="000000"/>
            </w:tcBorders>
            <w:vAlign w:val="bottom"/>
          </w:tcPr>
          <w:p w14:paraId="042CF651" w14:textId="1CA8D4C7"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4</w:t>
            </w:r>
          </w:p>
        </w:tc>
      </w:tr>
      <w:tr w:rsidR="009D7404" w:rsidRPr="00C8779D" w14:paraId="5685303F" w14:textId="77777777" w:rsidTr="00647048">
        <w:trPr>
          <w:trHeight w:val="322"/>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8577DC"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怀化</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53FADB"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73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CCB656D" w14:textId="77777777" w:rsidR="009D7404" w:rsidRPr="00C8779D" w:rsidRDefault="009D7404" w:rsidP="00647048">
            <w:pPr>
              <w:jc w:val="center"/>
              <w:rPr>
                <w:rFonts w:ascii="仿宋_GB2312" w:eastAsia="仿宋_GB2312"/>
              </w:rPr>
            </w:pPr>
            <w:r w:rsidRPr="00C8779D">
              <w:rPr>
                <w:rFonts w:ascii="仿宋_GB2312" w:eastAsia="仿宋_GB2312"/>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1FEAD1C" w14:textId="77777777" w:rsidR="009D7404" w:rsidRPr="00C8779D" w:rsidRDefault="009D7404" w:rsidP="00647048">
            <w:pPr>
              <w:jc w:val="center"/>
              <w:rPr>
                <w:rFonts w:ascii="仿宋_GB2312" w:eastAsia="仿宋_GB2312"/>
              </w:rPr>
            </w:pPr>
            <w:r w:rsidRPr="00C8779D">
              <w:rPr>
                <w:rFonts w:ascii="仿宋_GB2312" w:eastAsia="仿宋_GB2312"/>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243F2F2" w14:textId="77777777" w:rsidR="009D7404" w:rsidRPr="00C8779D" w:rsidRDefault="009D7404" w:rsidP="00647048">
            <w:pPr>
              <w:jc w:val="center"/>
              <w:rPr>
                <w:rFonts w:ascii="仿宋_GB2312" w:eastAsia="仿宋_GB2312"/>
              </w:rPr>
            </w:pPr>
            <w:r w:rsidRPr="00C8779D">
              <w:rPr>
                <w:rFonts w:ascii="仿宋_GB2312" w:eastAsia="仿宋_GB2312" w:hint="eastAsia"/>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3CC1DC9"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89F62C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59CBC44"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8EF45FB"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E5CA0BF"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28FB52C"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0E264782"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3</w:t>
            </w:r>
          </w:p>
        </w:tc>
        <w:tc>
          <w:tcPr>
            <w:tcW w:w="625" w:type="dxa"/>
            <w:tcBorders>
              <w:top w:val="single" w:sz="4" w:space="0" w:color="000000"/>
              <w:left w:val="single" w:sz="4" w:space="0" w:color="000000"/>
              <w:bottom w:val="single" w:sz="4" w:space="0" w:color="000000"/>
              <w:right w:val="single" w:sz="4" w:space="0" w:color="000000"/>
            </w:tcBorders>
            <w:vAlign w:val="center"/>
          </w:tcPr>
          <w:p w14:paraId="6D91F6B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13B2453D"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916F394"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08B3401"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756EFE4"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bottom"/>
          </w:tcPr>
          <w:p w14:paraId="1D3DDC64" w14:textId="13F79024"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3</w:t>
            </w:r>
          </w:p>
        </w:tc>
        <w:tc>
          <w:tcPr>
            <w:tcW w:w="851" w:type="dxa"/>
            <w:tcBorders>
              <w:top w:val="single" w:sz="4" w:space="0" w:color="000000"/>
              <w:left w:val="single" w:sz="4" w:space="0" w:color="000000"/>
              <w:bottom w:val="single" w:sz="4" w:space="0" w:color="000000"/>
              <w:right w:val="single" w:sz="4" w:space="0" w:color="000000"/>
            </w:tcBorders>
            <w:vAlign w:val="bottom"/>
          </w:tcPr>
          <w:p w14:paraId="693CA4A5" w14:textId="1B617140"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9D7404" w:rsidRPr="00C8779D" w14:paraId="652A0F09" w14:textId="77777777" w:rsidTr="00647048">
        <w:trPr>
          <w:trHeight w:val="322"/>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98C6B7"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娄底</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0C2E8D"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70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C62A96C" w14:textId="77777777" w:rsidR="009D7404" w:rsidRPr="00C8779D" w:rsidRDefault="009D7404" w:rsidP="00647048">
            <w:pPr>
              <w:jc w:val="center"/>
              <w:rPr>
                <w:rFonts w:ascii="仿宋_GB2312" w:eastAsia="仿宋_GB2312"/>
              </w:rPr>
            </w:pPr>
            <w:r w:rsidRPr="00C8779D">
              <w:rPr>
                <w:rFonts w:ascii="仿宋_GB2312" w:eastAsia="仿宋_GB2312"/>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00A51AD" w14:textId="77777777" w:rsidR="009D7404" w:rsidRPr="00C8779D" w:rsidRDefault="009D7404" w:rsidP="00647048">
            <w:pPr>
              <w:jc w:val="center"/>
              <w:rPr>
                <w:rFonts w:ascii="仿宋_GB2312" w:eastAsia="仿宋_GB2312"/>
              </w:rPr>
            </w:pPr>
            <w:r w:rsidRPr="00C8779D">
              <w:rPr>
                <w:rFonts w:ascii="仿宋_GB2312" w:eastAsia="仿宋_GB2312"/>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6EC3198" w14:textId="77777777" w:rsidR="009D7404" w:rsidRPr="00C8779D" w:rsidRDefault="009D7404" w:rsidP="00647048">
            <w:pPr>
              <w:jc w:val="center"/>
              <w:rPr>
                <w:rFonts w:ascii="仿宋_GB2312" w:eastAsia="仿宋_GB2312"/>
              </w:rPr>
            </w:pPr>
            <w:r w:rsidRPr="00C8779D">
              <w:rPr>
                <w:rFonts w:ascii="仿宋_GB2312" w:eastAsia="仿宋_GB2312" w:hint="eastAsia"/>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E373C3B"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80E7D20"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EE2F85B"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45EC30D"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26DBDA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710EFFA"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0FD33AE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3586F3FA"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154A8BAC"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7DD14C2"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7723710"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3B71975"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5</w:t>
            </w:r>
          </w:p>
        </w:tc>
        <w:tc>
          <w:tcPr>
            <w:tcW w:w="850" w:type="dxa"/>
            <w:tcBorders>
              <w:top w:val="single" w:sz="4" w:space="0" w:color="000000"/>
              <w:left w:val="single" w:sz="4" w:space="0" w:color="000000"/>
              <w:bottom w:val="single" w:sz="4" w:space="0" w:color="000000"/>
              <w:right w:val="single" w:sz="4" w:space="0" w:color="000000"/>
            </w:tcBorders>
            <w:vAlign w:val="bottom"/>
          </w:tcPr>
          <w:p w14:paraId="025883A3" w14:textId="04425243"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bottom"/>
          </w:tcPr>
          <w:p w14:paraId="18BEA76F" w14:textId="7F5A75AE"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9D7404" w:rsidRPr="00C8779D" w14:paraId="230C5712" w14:textId="77777777" w:rsidTr="00647048">
        <w:trPr>
          <w:trHeight w:val="337"/>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8FC894"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湘西州</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0E965B"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50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6AAEA91" w14:textId="77777777" w:rsidR="009D7404" w:rsidRPr="00C8779D" w:rsidRDefault="009D7404" w:rsidP="00647048">
            <w:pPr>
              <w:jc w:val="center"/>
              <w:rPr>
                <w:rFonts w:ascii="仿宋_GB2312" w:eastAsia="仿宋_GB2312"/>
              </w:rPr>
            </w:pPr>
            <w:r w:rsidRPr="00C8779D">
              <w:rPr>
                <w:rFonts w:ascii="仿宋_GB2312" w:eastAsia="仿宋_GB2312"/>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5F5776C" w14:textId="77777777" w:rsidR="009D7404" w:rsidRPr="00C8779D" w:rsidRDefault="009D7404" w:rsidP="00647048">
            <w:pPr>
              <w:jc w:val="center"/>
              <w:rPr>
                <w:rFonts w:ascii="仿宋_GB2312" w:eastAsia="仿宋_GB2312"/>
              </w:rPr>
            </w:pPr>
            <w:r w:rsidRPr="00C8779D">
              <w:rPr>
                <w:rFonts w:ascii="仿宋_GB2312" w:eastAsia="仿宋_GB2312"/>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4F32D4C" w14:textId="77777777" w:rsidR="009D7404" w:rsidRPr="00C8779D" w:rsidRDefault="009D7404" w:rsidP="00647048">
            <w:pPr>
              <w:jc w:val="center"/>
              <w:rPr>
                <w:rFonts w:ascii="仿宋_GB2312" w:eastAsia="仿宋_GB2312"/>
              </w:rPr>
            </w:pPr>
            <w:r w:rsidRPr="00C8779D">
              <w:rPr>
                <w:rFonts w:ascii="仿宋_GB2312" w:eastAsia="仿宋_GB2312" w:hint="eastAsia"/>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01D85E4"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7A64808"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1262A55"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032C70A"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70A7B09"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81EEF25"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625" w:type="dxa"/>
            <w:tcBorders>
              <w:top w:val="single" w:sz="4" w:space="0" w:color="000000"/>
              <w:left w:val="single" w:sz="4" w:space="0" w:color="000000"/>
              <w:bottom w:val="single" w:sz="4" w:space="0" w:color="000000"/>
              <w:right w:val="single" w:sz="4" w:space="0" w:color="000000"/>
            </w:tcBorders>
            <w:vAlign w:val="center"/>
          </w:tcPr>
          <w:p w14:paraId="65C94757"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75C2B9D5"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4A60096E"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1568DC3"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08952A6"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F3477DB"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3</w:t>
            </w:r>
          </w:p>
        </w:tc>
        <w:tc>
          <w:tcPr>
            <w:tcW w:w="850" w:type="dxa"/>
            <w:tcBorders>
              <w:top w:val="single" w:sz="4" w:space="0" w:color="000000"/>
              <w:left w:val="single" w:sz="4" w:space="0" w:color="000000"/>
              <w:bottom w:val="single" w:sz="4" w:space="0" w:color="000000"/>
              <w:right w:val="single" w:sz="4" w:space="0" w:color="000000"/>
            </w:tcBorders>
            <w:vAlign w:val="bottom"/>
          </w:tcPr>
          <w:p w14:paraId="5AE6E652" w14:textId="4C618DE5"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bottom"/>
          </w:tcPr>
          <w:p w14:paraId="671EC8DB" w14:textId="558D636E"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9D7404" w:rsidRPr="00C8779D" w14:paraId="128C4C61" w14:textId="77777777" w:rsidTr="00647048">
        <w:trPr>
          <w:trHeight w:val="307"/>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751B64" w14:textId="77777777" w:rsidR="009D7404" w:rsidRPr="00C8779D" w:rsidRDefault="009D7404" w:rsidP="00647048">
            <w:pPr>
              <w:jc w:val="center"/>
              <w:rPr>
                <w:rFonts w:ascii="仿宋_GB2312" w:eastAsia="仿宋_GB2312"/>
                <w:b/>
                <w:bCs/>
                <w:sz w:val="24"/>
                <w:szCs w:val="24"/>
              </w:rPr>
            </w:pPr>
            <w:r w:rsidRPr="00C8779D">
              <w:rPr>
                <w:rFonts w:ascii="仿宋_GB2312" w:eastAsia="仿宋_GB2312" w:hint="eastAsia"/>
                <w:b/>
                <w:bCs/>
              </w:rPr>
              <w:t>省直</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A89A9A" w14:textId="77777777" w:rsidR="009D7404" w:rsidRPr="00C8779D" w:rsidRDefault="009D7404" w:rsidP="00647048">
            <w:pPr>
              <w:jc w:val="center"/>
              <w:rPr>
                <w:rFonts w:ascii="仿宋_GB2312" w:eastAsia="仿宋_GB2312"/>
                <w:sz w:val="24"/>
                <w:szCs w:val="24"/>
              </w:rPr>
            </w:pPr>
            <w:r w:rsidRPr="00C8779D">
              <w:rPr>
                <w:rFonts w:ascii="仿宋_GB2312" w:eastAsia="仿宋_GB2312" w:hint="eastAsia"/>
              </w:rPr>
              <w:t>29</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D3FE687" w14:textId="77777777" w:rsidR="009D7404" w:rsidRPr="00C8779D" w:rsidRDefault="009D7404" w:rsidP="00647048">
            <w:pPr>
              <w:jc w:val="center"/>
              <w:rPr>
                <w:rFonts w:ascii="仿宋_GB2312" w:eastAsia="仿宋_GB2312"/>
              </w:rPr>
            </w:pPr>
            <w:r w:rsidRPr="00C8779D">
              <w:rPr>
                <w:rFonts w:ascii="仿宋_GB2312" w:eastAsia="仿宋_GB2312"/>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77BA80E" w14:textId="77777777" w:rsidR="009D7404" w:rsidRPr="00C8779D" w:rsidRDefault="009D7404" w:rsidP="00647048">
            <w:pPr>
              <w:jc w:val="center"/>
              <w:rPr>
                <w:rFonts w:ascii="仿宋_GB2312" w:eastAsia="仿宋_GB2312"/>
              </w:rPr>
            </w:pPr>
            <w:r w:rsidRPr="00C8779D">
              <w:rPr>
                <w:rFonts w:ascii="仿宋_GB2312" w:eastAsia="仿宋_GB2312"/>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DEAE0D9"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6C0D4C6"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EAF9801"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16743AA"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19BC0C6"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F3F5AF9"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C91E3A4"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625" w:type="dxa"/>
            <w:tcBorders>
              <w:top w:val="single" w:sz="4" w:space="0" w:color="000000"/>
              <w:left w:val="single" w:sz="4" w:space="0" w:color="000000"/>
              <w:bottom w:val="single" w:sz="4" w:space="0" w:color="000000"/>
              <w:right w:val="single" w:sz="4" w:space="0" w:color="000000"/>
            </w:tcBorders>
            <w:vAlign w:val="center"/>
          </w:tcPr>
          <w:p w14:paraId="23D6D49C"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03A729D6" w14:textId="77777777" w:rsidR="009D7404" w:rsidRPr="00C8779D" w:rsidRDefault="009D7404" w:rsidP="00647048">
            <w:pPr>
              <w:jc w:val="center"/>
              <w:rPr>
                <w:rFonts w:ascii="仿宋_GB2312" w:eastAsia="仿宋_GB2312"/>
              </w:rPr>
            </w:pPr>
            <w:r w:rsidRPr="00C8779D">
              <w:rPr>
                <w:rFonts w:ascii="仿宋_GB2312" w:eastAsia="仿宋_GB2312" w:hint="eastAsia"/>
              </w:rPr>
              <w:t>2</w:t>
            </w:r>
          </w:p>
        </w:tc>
        <w:tc>
          <w:tcPr>
            <w:tcW w:w="625" w:type="dxa"/>
            <w:tcBorders>
              <w:top w:val="single" w:sz="4" w:space="0" w:color="000000"/>
              <w:left w:val="single" w:sz="4" w:space="0" w:color="000000"/>
              <w:bottom w:val="single" w:sz="4" w:space="0" w:color="000000"/>
              <w:right w:val="single" w:sz="4" w:space="0" w:color="000000"/>
            </w:tcBorders>
            <w:vAlign w:val="center"/>
          </w:tcPr>
          <w:p w14:paraId="3EFC9CF5" w14:textId="77777777" w:rsidR="009D7404" w:rsidRPr="00C8779D" w:rsidRDefault="009D7404" w:rsidP="00647048">
            <w:pPr>
              <w:jc w:val="center"/>
              <w:rPr>
                <w:rFonts w:ascii="仿宋_GB2312" w:eastAsia="仿宋_GB2312"/>
              </w:rPr>
            </w:pPr>
            <w:r w:rsidRPr="00C8779D">
              <w:rPr>
                <w:rFonts w:ascii="仿宋_GB2312" w:eastAsia="仿宋_GB2312" w:hint="eastAsia"/>
              </w:rPr>
              <w:t>1</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C1E2EE7"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CFA5432"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A7CDACF" w14:textId="77777777" w:rsidR="009D7404" w:rsidRPr="00C8779D" w:rsidRDefault="009D7404" w:rsidP="00647048">
            <w:pPr>
              <w:jc w:val="center"/>
              <w:rPr>
                <w:rFonts w:ascii="仿宋_GB2312" w:eastAsia="仿宋_GB2312"/>
                <w:sz w:val="24"/>
                <w:szCs w:val="24"/>
              </w:rPr>
            </w:pPr>
            <w:r w:rsidRPr="00C8779D">
              <w:rPr>
                <w:rFonts w:ascii="仿宋_GB2312" w:eastAsia="仿宋_GB2312"/>
                <w:sz w:val="24"/>
                <w:szCs w:val="24"/>
              </w:rPr>
              <w:t>3</w:t>
            </w:r>
          </w:p>
        </w:tc>
        <w:tc>
          <w:tcPr>
            <w:tcW w:w="850" w:type="dxa"/>
            <w:tcBorders>
              <w:top w:val="single" w:sz="4" w:space="0" w:color="000000"/>
              <w:left w:val="single" w:sz="4" w:space="0" w:color="000000"/>
              <w:bottom w:val="single" w:sz="4" w:space="0" w:color="000000"/>
              <w:right w:val="single" w:sz="4" w:space="0" w:color="000000"/>
            </w:tcBorders>
            <w:vAlign w:val="bottom"/>
          </w:tcPr>
          <w:p w14:paraId="42E2E61B" w14:textId="2C2C599D"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c>
          <w:tcPr>
            <w:tcW w:w="851" w:type="dxa"/>
            <w:tcBorders>
              <w:top w:val="single" w:sz="4" w:space="0" w:color="000000"/>
              <w:left w:val="single" w:sz="4" w:space="0" w:color="000000"/>
              <w:bottom w:val="single" w:sz="4" w:space="0" w:color="000000"/>
              <w:right w:val="single" w:sz="4" w:space="0" w:color="000000"/>
            </w:tcBorders>
            <w:vAlign w:val="bottom"/>
          </w:tcPr>
          <w:p w14:paraId="15A26869" w14:textId="3C76B008" w:rsidR="009D7404" w:rsidRPr="00C8779D" w:rsidRDefault="009D7404" w:rsidP="00647048">
            <w:pPr>
              <w:jc w:val="center"/>
              <w:rPr>
                <w:rFonts w:ascii="仿宋_GB2312" w:eastAsia="仿宋_GB2312"/>
                <w:sz w:val="24"/>
                <w:szCs w:val="24"/>
              </w:rPr>
            </w:pPr>
            <w:r w:rsidRPr="00C8779D">
              <w:rPr>
                <w:rFonts w:ascii="仿宋_GB2312" w:eastAsia="仿宋_GB2312" w:hint="eastAsia"/>
                <w:sz w:val="24"/>
                <w:szCs w:val="24"/>
              </w:rPr>
              <w:t>2</w:t>
            </w:r>
          </w:p>
        </w:tc>
      </w:tr>
      <w:tr w:rsidR="002006E7" w:rsidRPr="00C8779D" w14:paraId="61E95A12" w14:textId="77777777" w:rsidTr="00647048">
        <w:trPr>
          <w:trHeight w:val="444"/>
        </w:trPr>
        <w:tc>
          <w:tcPr>
            <w:tcW w:w="8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5ADC9D" w14:textId="77777777" w:rsidR="00EC5ABC" w:rsidRPr="00C8779D" w:rsidRDefault="00EC5ABC" w:rsidP="00647048">
            <w:pPr>
              <w:jc w:val="center"/>
              <w:rPr>
                <w:rFonts w:ascii="仿宋_GB2312" w:eastAsia="仿宋_GB2312"/>
                <w:b/>
                <w:bCs/>
                <w:sz w:val="24"/>
                <w:szCs w:val="24"/>
              </w:rPr>
            </w:pPr>
            <w:r w:rsidRPr="00C8779D">
              <w:rPr>
                <w:rFonts w:ascii="仿宋_GB2312" w:eastAsia="仿宋_GB2312" w:hint="eastAsia"/>
                <w:b/>
                <w:bCs/>
              </w:rPr>
              <w:t>合计</w:t>
            </w:r>
          </w:p>
        </w:tc>
        <w:tc>
          <w:tcPr>
            <w:tcW w:w="15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CE2F6D" w14:textId="78982C1E" w:rsidR="00EC5ABC" w:rsidRPr="00C8779D" w:rsidRDefault="00EC5ABC" w:rsidP="001C21BC">
            <w:pPr>
              <w:jc w:val="center"/>
              <w:rPr>
                <w:rFonts w:ascii="仿宋_GB2312" w:eastAsia="仿宋_GB2312"/>
                <w:sz w:val="24"/>
                <w:szCs w:val="24"/>
              </w:rPr>
            </w:pPr>
            <w:r w:rsidRPr="00C8779D">
              <w:rPr>
                <w:rFonts w:ascii="仿宋_GB2312" w:eastAsia="仿宋_GB2312" w:hint="eastAsia"/>
              </w:rPr>
              <w:t>11</w:t>
            </w:r>
            <w:r w:rsidR="001C21BC">
              <w:rPr>
                <w:rFonts w:ascii="仿宋_GB2312" w:eastAsia="仿宋_GB2312" w:hint="eastAsia"/>
              </w:rPr>
              <w:t>3</w:t>
            </w:r>
            <w:bookmarkStart w:id="11" w:name="_GoBack"/>
            <w:bookmarkEnd w:id="11"/>
            <w:r w:rsidRPr="00C8779D">
              <w:rPr>
                <w:rFonts w:ascii="仿宋_GB2312" w:eastAsia="仿宋_GB2312" w:hint="eastAsia"/>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BFE51E0" w14:textId="77777777" w:rsidR="00EC5ABC" w:rsidRPr="00C8779D" w:rsidRDefault="00EC5ABC" w:rsidP="00647048">
            <w:pPr>
              <w:jc w:val="center"/>
              <w:rPr>
                <w:rFonts w:ascii="仿宋_GB2312" w:eastAsia="仿宋_GB2312"/>
              </w:rPr>
            </w:pPr>
            <w:r w:rsidRPr="00C8779D">
              <w:rPr>
                <w:rFonts w:ascii="仿宋_GB2312" w:eastAsia="仿宋_GB2312"/>
              </w:rPr>
              <w:t>89</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697B9B9" w14:textId="77777777" w:rsidR="00EC5ABC" w:rsidRPr="00C8779D" w:rsidRDefault="00EC5ABC" w:rsidP="00647048">
            <w:pPr>
              <w:jc w:val="center"/>
              <w:rPr>
                <w:rFonts w:ascii="仿宋_GB2312" w:eastAsia="仿宋_GB2312"/>
              </w:rPr>
            </w:pPr>
            <w:r w:rsidRPr="00C8779D">
              <w:rPr>
                <w:rFonts w:ascii="仿宋_GB2312" w:eastAsia="仿宋_GB2312"/>
              </w:rPr>
              <w:t>99</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5BC9C4B"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94</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FC4918F"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310EA27"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37</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AF38D6B"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C852500"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38</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AE956C1"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37</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4B1F737"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31</w:t>
            </w:r>
          </w:p>
        </w:tc>
        <w:tc>
          <w:tcPr>
            <w:tcW w:w="625" w:type="dxa"/>
            <w:tcBorders>
              <w:top w:val="single" w:sz="4" w:space="0" w:color="000000"/>
              <w:left w:val="single" w:sz="4" w:space="0" w:color="000000"/>
              <w:bottom w:val="single" w:sz="4" w:space="0" w:color="000000"/>
              <w:right w:val="single" w:sz="4" w:space="0" w:color="000000"/>
            </w:tcBorders>
            <w:vAlign w:val="center"/>
          </w:tcPr>
          <w:p w14:paraId="4A65CF4C"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37</w:t>
            </w:r>
          </w:p>
        </w:tc>
        <w:tc>
          <w:tcPr>
            <w:tcW w:w="625" w:type="dxa"/>
            <w:tcBorders>
              <w:top w:val="single" w:sz="4" w:space="0" w:color="000000"/>
              <w:left w:val="single" w:sz="4" w:space="0" w:color="000000"/>
              <w:bottom w:val="single" w:sz="4" w:space="0" w:color="000000"/>
              <w:right w:val="single" w:sz="4" w:space="0" w:color="000000"/>
            </w:tcBorders>
            <w:vAlign w:val="center"/>
          </w:tcPr>
          <w:p w14:paraId="3ECE7A0A"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37</w:t>
            </w:r>
          </w:p>
        </w:tc>
        <w:tc>
          <w:tcPr>
            <w:tcW w:w="625" w:type="dxa"/>
            <w:tcBorders>
              <w:top w:val="single" w:sz="4" w:space="0" w:color="000000"/>
              <w:left w:val="single" w:sz="4" w:space="0" w:color="000000"/>
              <w:bottom w:val="single" w:sz="4" w:space="0" w:color="000000"/>
              <w:right w:val="single" w:sz="4" w:space="0" w:color="000000"/>
            </w:tcBorders>
            <w:vAlign w:val="center"/>
          </w:tcPr>
          <w:p w14:paraId="122CACE6"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rPr>
              <w:t>31</w:t>
            </w:r>
          </w:p>
        </w:tc>
        <w:tc>
          <w:tcPr>
            <w:tcW w:w="693"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6F1B02C" w14:textId="77777777" w:rsidR="00EC5ABC" w:rsidRPr="00C8779D" w:rsidRDefault="00EC5ABC" w:rsidP="00647048">
            <w:pPr>
              <w:jc w:val="center"/>
              <w:rPr>
                <w:rFonts w:ascii="仿宋_GB2312" w:eastAsia="仿宋_GB2312"/>
                <w:sz w:val="24"/>
                <w:szCs w:val="24"/>
              </w:rPr>
            </w:pPr>
            <w:r w:rsidRPr="00C8779D">
              <w:rPr>
                <w:rFonts w:ascii="仿宋_GB2312" w:eastAsia="仿宋_GB2312"/>
                <w:sz w:val="24"/>
                <w:szCs w:val="24"/>
              </w:rPr>
              <w:t>71</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1005FCE" w14:textId="77777777" w:rsidR="00EC5ABC" w:rsidRPr="00C8779D" w:rsidRDefault="00EC5ABC" w:rsidP="00647048">
            <w:pPr>
              <w:jc w:val="center"/>
              <w:rPr>
                <w:rFonts w:ascii="仿宋_GB2312" w:eastAsia="仿宋_GB2312"/>
                <w:sz w:val="24"/>
                <w:szCs w:val="24"/>
              </w:rPr>
            </w:pPr>
            <w:r w:rsidRPr="00C8779D">
              <w:rPr>
                <w:rFonts w:ascii="仿宋_GB2312" w:eastAsia="仿宋_GB2312"/>
                <w:sz w:val="24"/>
                <w:szCs w:val="24"/>
              </w:rPr>
              <w:t>93</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66810D1" w14:textId="77777777" w:rsidR="00EC5ABC" w:rsidRPr="00C8779D" w:rsidRDefault="00EC5ABC" w:rsidP="00647048">
            <w:pPr>
              <w:jc w:val="center"/>
              <w:rPr>
                <w:rFonts w:ascii="仿宋_GB2312" w:eastAsia="仿宋_GB2312"/>
                <w:sz w:val="24"/>
                <w:szCs w:val="24"/>
              </w:rPr>
            </w:pPr>
            <w:r w:rsidRPr="00C8779D">
              <w:rPr>
                <w:rFonts w:ascii="仿宋_GB2312" w:eastAsia="仿宋_GB2312"/>
                <w:sz w:val="24"/>
                <w:szCs w:val="24"/>
              </w:rPr>
              <w:t>71</w:t>
            </w:r>
          </w:p>
        </w:tc>
        <w:tc>
          <w:tcPr>
            <w:tcW w:w="850" w:type="dxa"/>
            <w:tcBorders>
              <w:top w:val="single" w:sz="4" w:space="0" w:color="000000"/>
              <w:left w:val="single" w:sz="4" w:space="0" w:color="000000"/>
              <w:bottom w:val="single" w:sz="4" w:space="0" w:color="000000"/>
              <w:right w:val="single" w:sz="4" w:space="0" w:color="000000"/>
            </w:tcBorders>
            <w:vAlign w:val="center"/>
          </w:tcPr>
          <w:p w14:paraId="7159F77E"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sz w:val="24"/>
                <w:szCs w:val="24"/>
              </w:rPr>
              <w:t>37</w:t>
            </w:r>
          </w:p>
        </w:tc>
        <w:tc>
          <w:tcPr>
            <w:tcW w:w="851" w:type="dxa"/>
            <w:tcBorders>
              <w:top w:val="single" w:sz="4" w:space="0" w:color="000000"/>
              <w:left w:val="single" w:sz="4" w:space="0" w:color="000000"/>
              <w:bottom w:val="single" w:sz="4" w:space="0" w:color="000000"/>
              <w:right w:val="single" w:sz="4" w:space="0" w:color="000000"/>
            </w:tcBorders>
            <w:vAlign w:val="center"/>
          </w:tcPr>
          <w:p w14:paraId="23788740" w14:textId="77777777" w:rsidR="00EC5ABC" w:rsidRPr="00C8779D" w:rsidRDefault="00EC5ABC" w:rsidP="00647048">
            <w:pPr>
              <w:jc w:val="center"/>
              <w:rPr>
                <w:rFonts w:ascii="仿宋_GB2312" w:eastAsia="仿宋_GB2312"/>
                <w:sz w:val="24"/>
                <w:szCs w:val="24"/>
              </w:rPr>
            </w:pPr>
            <w:r w:rsidRPr="00C8779D">
              <w:rPr>
                <w:rFonts w:ascii="仿宋_GB2312" w:eastAsia="仿宋_GB2312" w:hint="eastAsia"/>
                <w:sz w:val="24"/>
                <w:szCs w:val="24"/>
              </w:rPr>
              <w:t>37</w:t>
            </w:r>
          </w:p>
        </w:tc>
      </w:tr>
    </w:tbl>
    <w:p w14:paraId="6943110B"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4CF1CF14"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73A2044F"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298C46EF"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0589F899"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1912BAC9"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7E946325"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1DAC7024"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7B56C58E"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4AE5C66E"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6BFA4EE3"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7CB14E00"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390A59CD"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5D23D46E"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42995A53"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102AFE3E" w14:textId="77777777" w:rsidR="00E11F55" w:rsidRPr="00C8779D" w:rsidRDefault="00E11F55">
      <w:pPr>
        <w:spacing w:line="440" w:lineRule="exact"/>
        <w:ind w:firstLineChars="300" w:firstLine="840"/>
        <w:rPr>
          <w:rFonts w:ascii="仿宋_GB2312" w:eastAsia="仿宋_GB2312" w:hAnsi="仿宋_GB2312" w:cs="仿宋_GB2312"/>
          <w:sz w:val="28"/>
          <w:szCs w:val="28"/>
        </w:rPr>
      </w:pPr>
    </w:p>
    <w:p w14:paraId="5C684D10" w14:textId="42EC12C6" w:rsidR="00E11F55" w:rsidRPr="00C8779D" w:rsidRDefault="007116A0">
      <w:pPr>
        <w:spacing w:line="440" w:lineRule="exact"/>
        <w:ind w:leftChars="300" w:left="800" w:hangingChars="50" w:hanging="140"/>
        <w:rPr>
          <w:rFonts w:ascii="楷体_GB2312" w:eastAsia="楷体_GB2312" w:hAnsi="楷体_GB2312" w:cs="楷体_GB2312"/>
          <w:sz w:val="28"/>
          <w:szCs w:val="28"/>
        </w:rPr>
      </w:pPr>
      <w:r w:rsidRPr="00C8779D">
        <w:rPr>
          <w:rFonts w:ascii="仿宋_GB2312" w:eastAsia="仿宋_GB2312" w:hAnsi="仿宋_GB2312" w:cs="仿宋_GB2312" w:hint="eastAsia"/>
          <w:sz w:val="28"/>
          <w:szCs w:val="28"/>
        </w:rPr>
        <w:t>注：各地报送名额依据各地中小学在校学生总数比例、往年参加的学生队伍等情况进行分配，高中组包含中职</w:t>
      </w:r>
      <w:r w:rsidR="00EC5ABC" w:rsidRPr="00C8779D">
        <w:rPr>
          <w:rFonts w:ascii="楷体_GB2312" w:eastAsia="楷体_GB2312" w:hAnsi="楷体_GB2312" w:cs="楷体_GB2312" w:hint="eastAsia"/>
          <w:sz w:val="28"/>
          <w:szCs w:val="28"/>
        </w:rPr>
        <w:t>。</w:t>
      </w:r>
      <w:r w:rsidR="00EC5ABC" w:rsidRPr="00C8779D">
        <w:rPr>
          <w:rFonts w:ascii="楷体_GB2312" w:eastAsia="楷体_GB2312" w:hAnsi="楷体_GB2312" w:cs="楷体_GB2312"/>
          <w:sz w:val="28"/>
          <w:szCs w:val="28"/>
        </w:rPr>
        <w:t xml:space="preserve"> </w:t>
      </w:r>
    </w:p>
    <w:p w14:paraId="28615606" w14:textId="77777777" w:rsidR="00E11F55" w:rsidRPr="00C8779D" w:rsidRDefault="00E11F55">
      <w:pPr>
        <w:pStyle w:val="a3"/>
        <w:spacing w:before="10" w:line="244" w:lineRule="auto"/>
        <w:ind w:left="821" w:right="5464"/>
        <w:rPr>
          <w:rFonts w:ascii="仿宋_GB2312" w:eastAsia="仿宋_GB2312"/>
          <w:w w:val="95"/>
          <w:highlight w:val="yellow"/>
        </w:rPr>
        <w:sectPr w:rsidR="00E11F55" w:rsidRPr="00C8779D">
          <w:pgSz w:w="16840" w:h="11910" w:orient="landscape"/>
          <w:pgMar w:top="697" w:right="1378" w:bottom="1077" w:left="1100" w:header="0" w:footer="1185" w:gutter="0"/>
          <w:cols w:space="720"/>
          <w:docGrid w:linePitch="299"/>
        </w:sectPr>
      </w:pPr>
    </w:p>
    <w:p w14:paraId="392DFDA5" w14:textId="23500910" w:rsidR="00E11F55" w:rsidRPr="00C8779D" w:rsidRDefault="007116A0">
      <w:pPr>
        <w:pStyle w:val="a3"/>
        <w:spacing w:before="36"/>
        <w:rPr>
          <w:rFonts w:ascii="仿宋_GB2312" w:eastAsia="仿宋_GB2312"/>
        </w:rPr>
      </w:pPr>
      <w:r w:rsidRPr="00C8779D">
        <w:rPr>
          <w:rFonts w:ascii="仿宋_GB2312" w:eastAsia="仿宋_GB2312" w:hint="eastAsia"/>
          <w:noProof/>
          <w:lang w:val="en-US" w:bidi="ar-SA"/>
        </w:rPr>
        <w:lastRenderedPageBreak/>
        <w:drawing>
          <wp:anchor distT="0" distB="0" distL="0" distR="0" simplePos="0" relativeHeight="251659264" behindDoc="0" locked="0" layoutInCell="1" allowOverlap="1" wp14:anchorId="412C99E1" wp14:editId="22D920F1">
            <wp:simplePos x="0" y="0"/>
            <wp:positionH relativeFrom="page">
              <wp:posOffset>3020695</wp:posOffset>
            </wp:positionH>
            <wp:positionV relativeFrom="paragraph">
              <wp:posOffset>318770</wp:posOffset>
            </wp:positionV>
            <wp:extent cx="1829435" cy="273050"/>
            <wp:effectExtent l="0" t="0" r="0" b="0"/>
            <wp:wrapTopAndBottom/>
            <wp:docPr id="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6.png"/>
                    <pic:cNvPicPr>
                      <a:picLocks noChangeAspect="1"/>
                    </pic:cNvPicPr>
                  </pic:nvPicPr>
                  <pic:blipFill>
                    <a:blip r:embed="rId13" cstate="print"/>
                    <a:stretch>
                      <a:fillRect/>
                    </a:stretch>
                  </pic:blipFill>
                  <pic:spPr>
                    <a:xfrm>
                      <a:off x="0" y="0"/>
                      <a:ext cx="1829180" cy="272796"/>
                    </a:xfrm>
                    <a:prstGeom prst="rect">
                      <a:avLst/>
                    </a:prstGeom>
                  </pic:spPr>
                </pic:pic>
              </a:graphicData>
            </a:graphic>
          </wp:anchor>
        </w:drawing>
      </w:r>
      <w:r w:rsidRPr="00C8779D">
        <w:rPr>
          <w:rFonts w:ascii="仿宋_GB2312" w:eastAsia="仿宋_GB2312" w:hint="eastAsia"/>
        </w:rPr>
        <w:t>附表 2</w:t>
      </w:r>
    </w:p>
    <w:p w14:paraId="26D59E59" w14:textId="4B0B51E5" w:rsidR="00E11F55" w:rsidRPr="00C8779D" w:rsidRDefault="007116A0" w:rsidP="00BA47CD">
      <w:pPr>
        <w:tabs>
          <w:tab w:val="left" w:pos="5081"/>
        </w:tabs>
        <w:ind w:left="180"/>
        <w:rPr>
          <w:rFonts w:ascii="仿宋_GB2312" w:eastAsia="仿宋_GB2312" w:hAnsi="Microsoft JhengHei"/>
          <w:b/>
          <w:w w:val="110"/>
          <w:sz w:val="28"/>
        </w:rPr>
      </w:pPr>
      <w:r w:rsidRPr="00C8779D">
        <w:rPr>
          <w:rFonts w:ascii="仿宋_GB2312" w:eastAsia="仿宋_GB2312" w:hint="eastAsia"/>
          <w:w w:val="110"/>
          <w:sz w:val="28"/>
        </w:rPr>
        <w:t>市州：</w:t>
      </w:r>
      <w:r w:rsidRPr="00C8779D">
        <w:rPr>
          <w:rFonts w:ascii="仿宋_GB2312" w:eastAsia="仿宋_GB2312" w:hint="eastAsia"/>
          <w:w w:val="110"/>
          <w:sz w:val="28"/>
        </w:rPr>
        <w:tab/>
      </w:r>
      <w:r w:rsidRPr="00C8779D">
        <w:rPr>
          <w:rFonts w:ascii="仿宋_GB2312" w:eastAsia="仿宋_GB2312" w:hAnsi="Microsoft JhengHei" w:hint="eastAsia"/>
          <w:b/>
          <w:w w:val="110"/>
          <w:sz w:val="28"/>
        </w:rPr>
        <w:t>□“领航社”课后服务项目校作品</w:t>
      </w:r>
    </w:p>
    <w:tbl>
      <w:tblPr>
        <w:tblW w:w="0" w:type="auto"/>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80"/>
        <w:gridCol w:w="850"/>
        <w:gridCol w:w="1843"/>
        <w:gridCol w:w="1135"/>
        <w:gridCol w:w="1985"/>
        <w:gridCol w:w="1840"/>
      </w:tblGrid>
      <w:tr w:rsidR="002006E7" w:rsidRPr="00C8779D" w14:paraId="77A99E66" w14:textId="77777777" w:rsidTr="00647048">
        <w:trPr>
          <w:trHeight w:val="623"/>
          <w:jc w:val="center"/>
        </w:trPr>
        <w:tc>
          <w:tcPr>
            <w:tcW w:w="1980" w:type="dxa"/>
          </w:tcPr>
          <w:p w14:paraId="33471AA0" w14:textId="77777777" w:rsidR="00BA47CD" w:rsidRPr="00C8779D" w:rsidRDefault="00BA47CD" w:rsidP="00647048">
            <w:pPr>
              <w:pStyle w:val="TableParagraph"/>
              <w:spacing w:before="132"/>
              <w:ind w:left="90" w:right="156"/>
              <w:jc w:val="center"/>
              <w:rPr>
                <w:sz w:val="28"/>
              </w:rPr>
            </w:pPr>
            <w:r w:rsidRPr="00C8779D">
              <w:rPr>
                <w:sz w:val="28"/>
              </w:rPr>
              <w:t>作品名称</w:t>
            </w:r>
          </w:p>
        </w:tc>
        <w:tc>
          <w:tcPr>
            <w:tcW w:w="3828" w:type="dxa"/>
            <w:gridSpan w:val="3"/>
          </w:tcPr>
          <w:p w14:paraId="49D54AC2" w14:textId="77777777" w:rsidR="00BA47CD" w:rsidRPr="00C8779D" w:rsidRDefault="00BA47CD" w:rsidP="00647048">
            <w:pPr>
              <w:pStyle w:val="TableParagraph"/>
              <w:rPr>
                <w:rFonts w:ascii="Times New Roman"/>
                <w:sz w:val="28"/>
              </w:rPr>
            </w:pPr>
          </w:p>
        </w:tc>
        <w:tc>
          <w:tcPr>
            <w:tcW w:w="1985" w:type="dxa"/>
          </w:tcPr>
          <w:p w14:paraId="16A1DE21" w14:textId="77777777" w:rsidR="00BA47CD" w:rsidRPr="00C8779D" w:rsidRDefault="00BA47CD" w:rsidP="00647048">
            <w:pPr>
              <w:pStyle w:val="TableParagraph"/>
              <w:spacing w:before="132"/>
              <w:ind w:left="390"/>
              <w:rPr>
                <w:sz w:val="28"/>
              </w:rPr>
            </w:pPr>
            <w:r w:rsidRPr="00C8779D">
              <w:rPr>
                <w:sz w:val="28"/>
              </w:rPr>
              <w:t>作品大小</w:t>
            </w:r>
          </w:p>
        </w:tc>
        <w:tc>
          <w:tcPr>
            <w:tcW w:w="1840" w:type="dxa"/>
          </w:tcPr>
          <w:p w14:paraId="5AD34FCF" w14:textId="77777777" w:rsidR="00BA47CD" w:rsidRPr="00C8779D" w:rsidRDefault="00BA47CD" w:rsidP="00647048">
            <w:pPr>
              <w:pStyle w:val="TableParagraph"/>
              <w:spacing w:before="132"/>
              <w:ind w:right="90"/>
              <w:jc w:val="right"/>
              <w:rPr>
                <w:sz w:val="28"/>
              </w:rPr>
            </w:pPr>
            <w:r w:rsidRPr="00C8779D">
              <w:rPr>
                <w:sz w:val="28"/>
              </w:rPr>
              <w:t>MB</w:t>
            </w:r>
          </w:p>
        </w:tc>
      </w:tr>
      <w:tr w:rsidR="002006E7" w:rsidRPr="00C8779D" w14:paraId="1D057720" w14:textId="77777777" w:rsidTr="00647048">
        <w:trPr>
          <w:trHeight w:val="654"/>
          <w:jc w:val="center"/>
        </w:trPr>
        <w:tc>
          <w:tcPr>
            <w:tcW w:w="1980" w:type="dxa"/>
          </w:tcPr>
          <w:p w14:paraId="412EA5F7" w14:textId="77777777" w:rsidR="00BA47CD" w:rsidRPr="00C8779D" w:rsidRDefault="00BA47CD" w:rsidP="00647048">
            <w:pPr>
              <w:pStyle w:val="TableParagraph"/>
              <w:spacing w:before="147"/>
              <w:ind w:left="90" w:right="156"/>
              <w:jc w:val="center"/>
              <w:rPr>
                <w:sz w:val="28"/>
              </w:rPr>
            </w:pPr>
            <w:r w:rsidRPr="00C8779D">
              <w:rPr>
                <w:sz w:val="28"/>
              </w:rPr>
              <w:t>项目大类</w:t>
            </w:r>
          </w:p>
        </w:tc>
        <w:tc>
          <w:tcPr>
            <w:tcW w:w="7653" w:type="dxa"/>
            <w:gridSpan w:val="5"/>
          </w:tcPr>
          <w:p w14:paraId="35A1D8C3" w14:textId="77777777" w:rsidR="00BA47CD" w:rsidRPr="00C8779D" w:rsidRDefault="00BA47CD" w:rsidP="00647048">
            <w:pPr>
              <w:pStyle w:val="TableParagraph"/>
              <w:tabs>
                <w:tab w:val="left" w:pos="4169"/>
              </w:tabs>
              <w:spacing w:before="147"/>
              <w:ind w:left="1508"/>
              <w:rPr>
                <w:sz w:val="28"/>
              </w:rPr>
            </w:pPr>
            <w:r w:rsidRPr="00C8779D">
              <w:rPr>
                <w:sz w:val="28"/>
              </w:rPr>
              <w:t>□数字</w:t>
            </w:r>
            <w:r w:rsidRPr="00C8779D">
              <w:rPr>
                <w:spacing w:val="-3"/>
                <w:sz w:val="28"/>
              </w:rPr>
              <w:t>创</w:t>
            </w:r>
            <w:r w:rsidRPr="00C8779D">
              <w:rPr>
                <w:sz w:val="28"/>
              </w:rPr>
              <w:t>作类</w:t>
            </w:r>
            <w:r w:rsidRPr="00C8779D">
              <w:rPr>
                <w:sz w:val="28"/>
              </w:rPr>
              <w:tab/>
              <w:t>□计</w:t>
            </w:r>
            <w:r w:rsidRPr="00C8779D">
              <w:rPr>
                <w:spacing w:val="-3"/>
                <w:sz w:val="28"/>
              </w:rPr>
              <w:t>算</w:t>
            </w:r>
            <w:r w:rsidRPr="00C8779D">
              <w:rPr>
                <w:sz w:val="28"/>
              </w:rPr>
              <w:t>思维类</w:t>
            </w:r>
          </w:p>
        </w:tc>
      </w:tr>
      <w:tr w:rsidR="002006E7" w:rsidRPr="00C8779D" w14:paraId="4882979A" w14:textId="77777777" w:rsidTr="00647048">
        <w:trPr>
          <w:trHeight w:val="1454"/>
          <w:jc w:val="center"/>
        </w:trPr>
        <w:tc>
          <w:tcPr>
            <w:tcW w:w="1980" w:type="dxa"/>
            <w:vMerge w:val="restart"/>
          </w:tcPr>
          <w:p w14:paraId="75B7C8A2" w14:textId="77777777" w:rsidR="00BA47CD" w:rsidRPr="00C8779D" w:rsidRDefault="00BA47CD" w:rsidP="00647048">
            <w:pPr>
              <w:pStyle w:val="TableParagraph"/>
              <w:rPr>
                <w:rFonts w:ascii="Microsoft JhengHei"/>
                <w:b/>
                <w:sz w:val="28"/>
              </w:rPr>
            </w:pPr>
          </w:p>
          <w:p w14:paraId="2698F008" w14:textId="77777777" w:rsidR="00BA47CD" w:rsidRPr="00C8779D" w:rsidRDefault="00BA47CD" w:rsidP="00647048">
            <w:pPr>
              <w:pStyle w:val="TableParagraph"/>
              <w:rPr>
                <w:rFonts w:ascii="Microsoft JhengHei"/>
                <w:b/>
                <w:sz w:val="28"/>
              </w:rPr>
            </w:pPr>
          </w:p>
          <w:p w14:paraId="543D1C13" w14:textId="77777777" w:rsidR="00BA47CD" w:rsidRPr="00C8779D" w:rsidRDefault="00BA47CD" w:rsidP="00647048">
            <w:pPr>
              <w:pStyle w:val="TableParagraph"/>
              <w:rPr>
                <w:rFonts w:ascii="Microsoft JhengHei"/>
                <w:b/>
                <w:sz w:val="28"/>
              </w:rPr>
            </w:pPr>
          </w:p>
          <w:p w14:paraId="476AF572" w14:textId="77777777" w:rsidR="00BA47CD" w:rsidRPr="00C8779D" w:rsidRDefault="00BA47CD" w:rsidP="00647048">
            <w:pPr>
              <w:pStyle w:val="TableParagraph"/>
              <w:spacing w:before="5"/>
              <w:rPr>
                <w:rFonts w:ascii="Microsoft JhengHei"/>
                <w:b/>
                <w:sz w:val="25"/>
              </w:rPr>
            </w:pPr>
          </w:p>
          <w:p w14:paraId="6D56E982" w14:textId="77777777" w:rsidR="00BA47CD" w:rsidRPr="00C8779D" w:rsidRDefault="00BA47CD" w:rsidP="00647048">
            <w:pPr>
              <w:pStyle w:val="TableParagraph"/>
              <w:ind w:left="389"/>
              <w:rPr>
                <w:sz w:val="28"/>
              </w:rPr>
            </w:pPr>
            <w:r w:rsidRPr="00C8779D">
              <w:rPr>
                <w:sz w:val="28"/>
              </w:rPr>
              <w:t>项目名称</w:t>
            </w:r>
          </w:p>
        </w:tc>
        <w:tc>
          <w:tcPr>
            <w:tcW w:w="7653" w:type="dxa"/>
            <w:gridSpan w:val="5"/>
          </w:tcPr>
          <w:p w14:paraId="3A490AED" w14:textId="77777777" w:rsidR="00BA47CD" w:rsidRPr="00C8779D" w:rsidRDefault="00BA47CD" w:rsidP="00647048">
            <w:pPr>
              <w:pStyle w:val="TableParagraph"/>
              <w:tabs>
                <w:tab w:val="left" w:pos="1229"/>
                <w:tab w:val="left" w:pos="4729"/>
              </w:tabs>
              <w:ind w:left="108"/>
              <w:rPr>
                <w:sz w:val="28"/>
              </w:rPr>
            </w:pPr>
            <w:r w:rsidRPr="00C8779D">
              <w:rPr>
                <w:sz w:val="28"/>
              </w:rPr>
              <w:t>小学组</w:t>
            </w:r>
            <w:r w:rsidRPr="00C8779D">
              <w:rPr>
                <w:sz w:val="28"/>
              </w:rPr>
              <w:tab/>
              <w:t>□电</w:t>
            </w:r>
            <w:r w:rsidRPr="00C8779D">
              <w:rPr>
                <w:spacing w:val="-3"/>
                <w:sz w:val="28"/>
              </w:rPr>
              <w:t>脑绘</w:t>
            </w:r>
            <w:r w:rsidRPr="00C8779D">
              <w:rPr>
                <w:sz w:val="28"/>
              </w:rPr>
              <w:t>画</w:t>
            </w:r>
            <w:r w:rsidRPr="00C8779D">
              <w:rPr>
                <w:sz w:val="28"/>
              </w:rPr>
              <w:tab/>
              <w:t>□创意</w:t>
            </w:r>
            <w:r w:rsidRPr="00C8779D">
              <w:rPr>
                <w:spacing w:val="-3"/>
                <w:sz w:val="28"/>
              </w:rPr>
              <w:t>编</w:t>
            </w:r>
            <w:r w:rsidRPr="00C8779D">
              <w:rPr>
                <w:sz w:val="28"/>
              </w:rPr>
              <w:t>程</w:t>
            </w:r>
          </w:p>
          <w:p w14:paraId="1F34F2C0" w14:textId="77777777" w:rsidR="00BA47CD" w:rsidRPr="00C8779D" w:rsidRDefault="00BA47CD" w:rsidP="00647048">
            <w:pPr>
              <w:pStyle w:val="TableParagraph"/>
              <w:tabs>
                <w:tab w:val="left" w:pos="4731"/>
              </w:tabs>
              <w:spacing w:before="6"/>
              <w:ind w:left="1229"/>
              <w:rPr>
                <w:sz w:val="28"/>
              </w:rPr>
            </w:pPr>
            <w:r w:rsidRPr="00C8779D">
              <w:rPr>
                <w:sz w:val="28"/>
              </w:rPr>
              <w:t>□电子</w:t>
            </w:r>
            <w:r w:rsidRPr="00C8779D">
              <w:rPr>
                <w:spacing w:val="-3"/>
                <w:sz w:val="28"/>
              </w:rPr>
              <w:t>板</w:t>
            </w:r>
            <w:r w:rsidRPr="00C8779D">
              <w:rPr>
                <w:sz w:val="28"/>
              </w:rPr>
              <w:t>报</w:t>
            </w:r>
            <w:r w:rsidRPr="00C8779D">
              <w:rPr>
                <w:sz w:val="28"/>
              </w:rPr>
              <w:tab/>
              <w:t>□创</w:t>
            </w:r>
            <w:r w:rsidRPr="00C8779D">
              <w:rPr>
                <w:spacing w:val="-3"/>
                <w:sz w:val="28"/>
              </w:rPr>
              <w:t>意编</w:t>
            </w:r>
            <w:r w:rsidRPr="00C8779D">
              <w:rPr>
                <w:sz w:val="28"/>
              </w:rPr>
              <w:t>程（专</w:t>
            </w:r>
            <w:r w:rsidRPr="00C8779D">
              <w:rPr>
                <w:spacing w:val="-3"/>
                <w:sz w:val="28"/>
              </w:rPr>
              <w:t>项</w:t>
            </w:r>
            <w:r w:rsidRPr="00C8779D">
              <w:rPr>
                <w:sz w:val="28"/>
              </w:rPr>
              <w:t>）</w:t>
            </w:r>
          </w:p>
          <w:p w14:paraId="4D51829F" w14:textId="77777777" w:rsidR="00BA47CD" w:rsidRPr="00C8779D" w:rsidRDefault="00BA47CD" w:rsidP="00647048">
            <w:pPr>
              <w:pStyle w:val="TableParagraph"/>
              <w:spacing w:before="4"/>
              <w:ind w:left="1229"/>
              <w:rPr>
                <w:sz w:val="28"/>
              </w:rPr>
            </w:pPr>
            <w:r w:rsidRPr="00C8779D">
              <w:rPr>
                <w:sz w:val="28"/>
              </w:rPr>
              <w:t>□3D 创意设计</w:t>
            </w:r>
          </w:p>
          <w:p w14:paraId="4B0CE38E" w14:textId="77777777" w:rsidR="00BA47CD" w:rsidRPr="00C8779D" w:rsidRDefault="00BA47CD" w:rsidP="00647048">
            <w:pPr>
              <w:pStyle w:val="TableParagraph"/>
              <w:spacing w:before="4" w:line="344" w:lineRule="exact"/>
              <w:ind w:left="1229"/>
              <w:rPr>
                <w:sz w:val="28"/>
              </w:rPr>
            </w:pPr>
            <w:r w:rsidRPr="00C8779D">
              <w:rPr>
                <w:sz w:val="28"/>
              </w:rPr>
              <w:t>□微视频（网络素养专项）</w:t>
            </w:r>
          </w:p>
        </w:tc>
      </w:tr>
      <w:tr w:rsidR="002006E7" w:rsidRPr="00C8779D" w14:paraId="1F293932" w14:textId="77777777" w:rsidTr="00647048">
        <w:trPr>
          <w:trHeight w:val="1452"/>
          <w:jc w:val="center"/>
        </w:trPr>
        <w:tc>
          <w:tcPr>
            <w:tcW w:w="1980" w:type="dxa"/>
            <w:vMerge/>
            <w:tcBorders>
              <w:top w:val="nil"/>
            </w:tcBorders>
          </w:tcPr>
          <w:p w14:paraId="54FEC0B1" w14:textId="77777777" w:rsidR="00BA47CD" w:rsidRPr="00C8779D" w:rsidRDefault="00BA47CD" w:rsidP="00647048">
            <w:pPr>
              <w:rPr>
                <w:sz w:val="2"/>
                <w:szCs w:val="2"/>
              </w:rPr>
            </w:pPr>
          </w:p>
        </w:tc>
        <w:tc>
          <w:tcPr>
            <w:tcW w:w="7653" w:type="dxa"/>
            <w:gridSpan w:val="5"/>
          </w:tcPr>
          <w:p w14:paraId="4C3326A8" w14:textId="77777777" w:rsidR="00BA47CD" w:rsidRPr="00C8779D" w:rsidRDefault="00BA47CD" w:rsidP="00647048">
            <w:pPr>
              <w:pStyle w:val="TableParagraph"/>
              <w:tabs>
                <w:tab w:val="left" w:pos="1510"/>
                <w:tab w:val="left" w:pos="4587"/>
              </w:tabs>
              <w:spacing w:before="1"/>
              <w:ind w:left="108"/>
              <w:rPr>
                <w:sz w:val="28"/>
              </w:rPr>
            </w:pPr>
            <w:r w:rsidRPr="00C8779D">
              <w:rPr>
                <w:sz w:val="28"/>
              </w:rPr>
              <w:t>初中组</w:t>
            </w:r>
            <w:r w:rsidRPr="00C8779D">
              <w:rPr>
                <w:sz w:val="28"/>
              </w:rPr>
              <w:tab/>
              <w:t>□</w:t>
            </w:r>
            <w:r w:rsidRPr="00C8779D">
              <w:rPr>
                <w:spacing w:val="-3"/>
                <w:sz w:val="28"/>
              </w:rPr>
              <w:t>电脑</w:t>
            </w:r>
            <w:r w:rsidRPr="00C8779D">
              <w:rPr>
                <w:sz w:val="28"/>
              </w:rPr>
              <w:t>绘画</w:t>
            </w:r>
            <w:r w:rsidRPr="00C8779D">
              <w:rPr>
                <w:sz w:val="28"/>
              </w:rPr>
              <w:tab/>
              <w:t>□创意</w:t>
            </w:r>
            <w:r w:rsidRPr="00C8779D">
              <w:rPr>
                <w:spacing w:val="-3"/>
                <w:sz w:val="28"/>
              </w:rPr>
              <w:t>编</w:t>
            </w:r>
            <w:r w:rsidRPr="00C8779D">
              <w:rPr>
                <w:sz w:val="28"/>
              </w:rPr>
              <w:t>程</w:t>
            </w:r>
          </w:p>
          <w:p w14:paraId="615EEB7F" w14:textId="77777777" w:rsidR="00BA47CD" w:rsidRPr="00C8779D" w:rsidRDefault="00BA47CD" w:rsidP="00647048">
            <w:pPr>
              <w:pStyle w:val="TableParagraph"/>
              <w:tabs>
                <w:tab w:val="left" w:pos="4592"/>
              </w:tabs>
              <w:spacing w:before="4"/>
              <w:ind w:left="1510"/>
              <w:rPr>
                <w:sz w:val="28"/>
              </w:rPr>
            </w:pPr>
            <w:r w:rsidRPr="00C8779D">
              <w:rPr>
                <w:sz w:val="28"/>
              </w:rPr>
              <w:t>□微</w:t>
            </w:r>
            <w:r w:rsidRPr="00C8779D">
              <w:rPr>
                <w:spacing w:val="-3"/>
                <w:sz w:val="28"/>
              </w:rPr>
              <w:t>视</w:t>
            </w:r>
            <w:r w:rsidRPr="00C8779D">
              <w:rPr>
                <w:sz w:val="28"/>
              </w:rPr>
              <w:t>频/微动漫</w:t>
            </w:r>
            <w:r w:rsidRPr="00C8779D">
              <w:rPr>
                <w:sz w:val="28"/>
              </w:rPr>
              <w:tab/>
              <w:t>□</w:t>
            </w:r>
            <w:r w:rsidRPr="00C8779D">
              <w:rPr>
                <w:spacing w:val="-3"/>
                <w:sz w:val="28"/>
              </w:rPr>
              <w:t>创</w:t>
            </w:r>
            <w:r w:rsidRPr="00C8779D">
              <w:rPr>
                <w:sz w:val="28"/>
              </w:rPr>
              <w:t>意编</w:t>
            </w:r>
            <w:r w:rsidRPr="00C8779D">
              <w:rPr>
                <w:spacing w:val="-3"/>
                <w:sz w:val="28"/>
              </w:rPr>
              <w:t>程</w:t>
            </w:r>
            <w:r w:rsidRPr="00C8779D">
              <w:rPr>
                <w:sz w:val="28"/>
              </w:rPr>
              <w:t>（专项）</w:t>
            </w:r>
          </w:p>
          <w:p w14:paraId="117D59A1" w14:textId="77777777" w:rsidR="00BA47CD" w:rsidRPr="00C8779D" w:rsidRDefault="00BA47CD" w:rsidP="00647048">
            <w:pPr>
              <w:pStyle w:val="TableParagraph"/>
              <w:spacing w:before="3"/>
              <w:ind w:left="1508"/>
              <w:rPr>
                <w:sz w:val="28"/>
              </w:rPr>
            </w:pPr>
            <w:r w:rsidRPr="00C8779D">
              <w:rPr>
                <w:sz w:val="28"/>
              </w:rPr>
              <w:t>□3D 创意设计</w:t>
            </w:r>
          </w:p>
          <w:p w14:paraId="10E43DF2" w14:textId="77777777" w:rsidR="00BA47CD" w:rsidRPr="00C8779D" w:rsidRDefault="00BA47CD" w:rsidP="00647048">
            <w:pPr>
              <w:pStyle w:val="TableParagraph"/>
              <w:spacing w:before="6" w:line="341" w:lineRule="exact"/>
              <w:ind w:left="1508"/>
              <w:rPr>
                <w:sz w:val="28"/>
              </w:rPr>
            </w:pPr>
            <w:r w:rsidRPr="00C8779D">
              <w:rPr>
                <w:sz w:val="28"/>
              </w:rPr>
              <w:t>□微视频（网络素养专项）</w:t>
            </w:r>
          </w:p>
        </w:tc>
      </w:tr>
      <w:tr w:rsidR="002006E7" w:rsidRPr="00C8779D" w14:paraId="48F0E523" w14:textId="77777777" w:rsidTr="00647048">
        <w:trPr>
          <w:trHeight w:val="1451"/>
          <w:jc w:val="center"/>
        </w:trPr>
        <w:tc>
          <w:tcPr>
            <w:tcW w:w="1980" w:type="dxa"/>
            <w:vMerge/>
            <w:tcBorders>
              <w:top w:val="nil"/>
            </w:tcBorders>
          </w:tcPr>
          <w:p w14:paraId="0B83E332" w14:textId="77777777" w:rsidR="00BA47CD" w:rsidRPr="00C8779D" w:rsidRDefault="00BA47CD" w:rsidP="00647048">
            <w:pPr>
              <w:rPr>
                <w:sz w:val="2"/>
                <w:szCs w:val="2"/>
              </w:rPr>
            </w:pPr>
          </w:p>
        </w:tc>
        <w:tc>
          <w:tcPr>
            <w:tcW w:w="7653" w:type="dxa"/>
            <w:gridSpan w:val="5"/>
          </w:tcPr>
          <w:p w14:paraId="5DAFB933" w14:textId="77777777" w:rsidR="00BA47CD" w:rsidRPr="00C8779D" w:rsidRDefault="00BA47CD" w:rsidP="00647048">
            <w:pPr>
              <w:pStyle w:val="TableParagraph"/>
              <w:tabs>
                <w:tab w:val="left" w:pos="2347"/>
                <w:tab w:val="left" w:pos="5151"/>
              </w:tabs>
              <w:ind w:left="108"/>
              <w:rPr>
                <w:sz w:val="28"/>
              </w:rPr>
            </w:pPr>
            <w:r w:rsidRPr="00C8779D">
              <w:rPr>
                <w:sz w:val="28"/>
              </w:rPr>
              <w:t>高中组(含</w:t>
            </w:r>
            <w:r w:rsidRPr="00C8779D">
              <w:rPr>
                <w:spacing w:val="-3"/>
                <w:sz w:val="28"/>
              </w:rPr>
              <w:t>中</w:t>
            </w:r>
            <w:r w:rsidRPr="00C8779D">
              <w:rPr>
                <w:sz w:val="28"/>
              </w:rPr>
              <w:t>职)</w:t>
            </w:r>
            <w:r w:rsidRPr="00C8779D">
              <w:rPr>
                <w:sz w:val="28"/>
              </w:rPr>
              <w:tab/>
              <w:t>□微视频/</w:t>
            </w:r>
            <w:r w:rsidRPr="00C8779D">
              <w:rPr>
                <w:spacing w:val="-3"/>
                <w:sz w:val="28"/>
              </w:rPr>
              <w:t>微</w:t>
            </w:r>
            <w:r w:rsidRPr="00C8779D">
              <w:rPr>
                <w:sz w:val="28"/>
              </w:rPr>
              <w:t>动漫</w:t>
            </w:r>
            <w:r w:rsidRPr="00C8779D">
              <w:rPr>
                <w:sz w:val="28"/>
              </w:rPr>
              <w:tab/>
            </w:r>
            <w:r w:rsidRPr="00C8779D">
              <w:rPr>
                <w:spacing w:val="-3"/>
                <w:sz w:val="28"/>
              </w:rPr>
              <w:t>□</w:t>
            </w:r>
            <w:r w:rsidRPr="00C8779D">
              <w:rPr>
                <w:sz w:val="28"/>
              </w:rPr>
              <w:t>创新</w:t>
            </w:r>
            <w:r w:rsidRPr="00C8779D">
              <w:rPr>
                <w:spacing w:val="-3"/>
                <w:sz w:val="28"/>
              </w:rPr>
              <w:t>开</w:t>
            </w:r>
            <w:r w:rsidRPr="00C8779D">
              <w:rPr>
                <w:sz w:val="28"/>
              </w:rPr>
              <w:t>发</w:t>
            </w:r>
          </w:p>
          <w:p w14:paraId="3960B0AB" w14:textId="77777777" w:rsidR="00BA47CD" w:rsidRPr="00C8779D" w:rsidRDefault="00BA47CD" w:rsidP="00647048">
            <w:pPr>
              <w:pStyle w:val="TableParagraph"/>
              <w:spacing w:before="6"/>
              <w:ind w:left="2348"/>
              <w:rPr>
                <w:sz w:val="28"/>
              </w:rPr>
            </w:pPr>
            <w:r w:rsidRPr="00C8779D">
              <w:rPr>
                <w:sz w:val="28"/>
              </w:rPr>
              <w:t>□电脑艺术设计（标志设计）</w:t>
            </w:r>
          </w:p>
          <w:p w14:paraId="4D66737A" w14:textId="77777777" w:rsidR="00BA47CD" w:rsidRPr="00C8779D" w:rsidRDefault="00BA47CD" w:rsidP="00647048">
            <w:pPr>
              <w:pStyle w:val="TableParagraph"/>
              <w:spacing w:before="4"/>
              <w:ind w:left="2348"/>
              <w:rPr>
                <w:sz w:val="28"/>
              </w:rPr>
            </w:pPr>
            <w:r w:rsidRPr="00C8779D">
              <w:rPr>
                <w:sz w:val="28"/>
              </w:rPr>
              <w:t>□3D 创意设计</w:t>
            </w:r>
          </w:p>
          <w:p w14:paraId="6E68E39D" w14:textId="77777777" w:rsidR="00BA47CD" w:rsidRPr="00C8779D" w:rsidRDefault="00BA47CD" w:rsidP="00647048">
            <w:pPr>
              <w:pStyle w:val="TableParagraph"/>
              <w:spacing w:before="4" w:line="341" w:lineRule="exact"/>
              <w:ind w:left="2348"/>
              <w:rPr>
                <w:sz w:val="28"/>
              </w:rPr>
            </w:pPr>
            <w:r w:rsidRPr="00C8779D">
              <w:rPr>
                <w:sz w:val="28"/>
              </w:rPr>
              <w:t>□微视频（网络素养专项）</w:t>
            </w:r>
          </w:p>
        </w:tc>
      </w:tr>
      <w:tr w:rsidR="002006E7" w:rsidRPr="00C8779D" w14:paraId="6BD091D1" w14:textId="77777777" w:rsidTr="00647048">
        <w:trPr>
          <w:trHeight w:val="618"/>
          <w:jc w:val="center"/>
        </w:trPr>
        <w:tc>
          <w:tcPr>
            <w:tcW w:w="1980" w:type="dxa"/>
          </w:tcPr>
          <w:p w14:paraId="5C934728" w14:textId="77777777" w:rsidR="00BA47CD" w:rsidRPr="00C8779D" w:rsidRDefault="00BA47CD" w:rsidP="00647048">
            <w:pPr>
              <w:pStyle w:val="TableParagraph"/>
              <w:spacing w:before="123"/>
              <w:ind w:left="90" w:right="156"/>
              <w:jc w:val="center"/>
              <w:rPr>
                <w:sz w:val="28"/>
              </w:rPr>
            </w:pPr>
            <w:r w:rsidRPr="00C8779D">
              <w:rPr>
                <w:sz w:val="28"/>
              </w:rPr>
              <w:t>作者姓名</w:t>
            </w:r>
          </w:p>
        </w:tc>
        <w:tc>
          <w:tcPr>
            <w:tcW w:w="850" w:type="dxa"/>
          </w:tcPr>
          <w:p w14:paraId="191DA266" w14:textId="77777777" w:rsidR="00BA47CD" w:rsidRPr="00C8779D" w:rsidRDefault="00BA47CD" w:rsidP="00647048">
            <w:pPr>
              <w:pStyle w:val="TableParagraph"/>
              <w:spacing w:before="123"/>
              <w:ind w:right="132"/>
              <w:jc w:val="right"/>
              <w:rPr>
                <w:sz w:val="28"/>
              </w:rPr>
            </w:pPr>
            <w:r w:rsidRPr="00C8779D">
              <w:rPr>
                <w:sz w:val="28"/>
              </w:rPr>
              <w:t>性别</w:t>
            </w:r>
          </w:p>
        </w:tc>
        <w:tc>
          <w:tcPr>
            <w:tcW w:w="4963" w:type="dxa"/>
            <w:gridSpan w:val="3"/>
          </w:tcPr>
          <w:p w14:paraId="20EBE6DE" w14:textId="77777777" w:rsidR="00BA47CD" w:rsidRPr="00C8779D" w:rsidRDefault="00BA47CD" w:rsidP="00647048">
            <w:pPr>
              <w:pStyle w:val="TableParagraph"/>
              <w:spacing w:before="123"/>
              <w:ind w:left="384"/>
              <w:rPr>
                <w:sz w:val="28"/>
              </w:rPr>
            </w:pPr>
            <w:r w:rsidRPr="00C8779D">
              <w:rPr>
                <w:sz w:val="28"/>
              </w:rPr>
              <w:t>学籍所在学校（按单位公章填写）</w:t>
            </w:r>
          </w:p>
        </w:tc>
        <w:tc>
          <w:tcPr>
            <w:tcW w:w="1840" w:type="dxa"/>
          </w:tcPr>
          <w:p w14:paraId="150494E3" w14:textId="77777777" w:rsidR="00BA47CD" w:rsidRPr="00C8779D" w:rsidRDefault="00BA47CD" w:rsidP="00647048">
            <w:pPr>
              <w:pStyle w:val="TableParagraph"/>
              <w:spacing w:before="123"/>
              <w:ind w:left="361"/>
              <w:rPr>
                <w:sz w:val="28"/>
              </w:rPr>
            </w:pPr>
            <w:r w:rsidRPr="00C8779D">
              <w:rPr>
                <w:sz w:val="28"/>
              </w:rPr>
              <w:t>毕业年份</w:t>
            </w:r>
          </w:p>
        </w:tc>
      </w:tr>
      <w:tr w:rsidR="002006E7" w:rsidRPr="00C8779D" w14:paraId="4BD5FFCC" w14:textId="77777777" w:rsidTr="00647048">
        <w:trPr>
          <w:trHeight w:val="436"/>
          <w:jc w:val="center"/>
        </w:trPr>
        <w:tc>
          <w:tcPr>
            <w:tcW w:w="1980" w:type="dxa"/>
          </w:tcPr>
          <w:p w14:paraId="3B76F876" w14:textId="77777777" w:rsidR="00BA47CD" w:rsidRPr="00C8779D" w:rsidRDefault="00BA47CD" w:rsidP="00647048">
            <w:pPr>
              <w:pStyle w:val="TableParagraph"/>
              <w:rPr>
                <w:rFonts w:ascii="Times New Roman"/>
                <w:sz w:val="28"/>
              </w:rPr>
            </w:pPr>
          </w:p>
        </w:tc>
        <w:tc>
          <w:tcPr>
            <w:tcW w:w="850" w:type="dxa"/>
          </w:tcPr>
          <w:p w14:paraId="5E26922B" w14:textId="77777777" w:rsidR="00BA47CD" w:rsidRPr="00C8779D" w:rsidRDefault="00BA47CD" w:rsidP="00647048">
            <w:pPr>
              <w:pStyle w:val="TableParagraph"/>
              <w:rPr>
                <w:rFonts w:ascii="Times New Roman"/>
                <w:sz w:val="28"/>
              </w:rPr>
            </w:pPr>
          </w:p>
        </w:tc>
        <w:tc>
          <w:tcPr>
            <w:tcW w:w="4963" w:type="dxa"/>
            <w:gridSpan w:val="3"/>
          </w:tcPr>
          <w:p w14:paraId="08C26A85" w14:textId="77777777" w:rsidR="00BA47CD" w:rsidRPr="00C8779D" w:rsidRDefault="00BA47CD" w:rsidP="00647048">
            <w:pPr>
              <w:pStyle w:val="TableParagraph"/>
              <w:rPr>
                <w:rFonts w:ascii="Times New Roman"/>
                <w:sz w:val="28"/>
              </w:rPr>
            </w:pPr>
          </w:p>
        </w:tc>
        <w:tc>
          <w:tcPr>
            <w:tcW w:w="1840" w:type="dxa"/>
          </w:tcPr>
          <w:p w14:paraId="257D1D33" w14:textId="77777777" w:rsidR="00BA47CD" w:rsidRPr="00C8779D" w:rsidRDefault="00BA47CD" w:rsidP="00647048">
            <w:pPr>
              <w:pStyle w:val="TableParagraph"/>
              <w:rPr>
                <w:rFonts w:ascii="Times New Roman"/>
                <w:sz w:val="28"/>
              </w:rPr>
            </w:pPr>
          </w:p>
        </w:tc>
      </w:tr>
      <w:tr w:rsidR="002006E7" w:rsidRPr="00C8779D" w14:paraId="0F75697B" w14:textId="77777777" w:rsidTr="00647048">
        <w:trPr>
          <w:trHeight w:val="438"/>
          <w:jc w:val="center"/>
        </w:trPr>
        <w:tc>
          <w:tcPr>
            <w:tcW w:w="1980" w:type="dxa"/>
          </w:tcPr>
          <w:p w14:paraId="6BC31FE1" w14:textId="77777777" w:rsidR="00BA47CD" w:rsidRPr="00C8779D" w:rsidRDefault="00BA47CD" w:rsidP="00647048">
            <w:pPr>
              <w:pStyle w:val="TableParagraph"/>
              <w:rPr>
                <w:rFonts w:ascii="Times New Roman"/>
                <w:sz w:val="28"/>
              </w:rPr>
            </w:pPr>
          </w:p>
        </w:tc>
        <w:tc>
          <w:tcPr>
            <w:tcW w:w="850" w:type="dxa"/>
          </w:tcPr>
          <w:p w14:paraId="37AAF4B9" w14:textId="77777777" w:rsidR="00BA47CD" w:rsidRPr="00C8779D" w:rsidRDefault="00BA47CD" w:rsidP="00647048">
            <w:pPr>
              <w:pStyle w:val="TableParagraph"/>
              <w:rPr>
                <w:rFonts w:ascii="Times New Roman"/>
                <w:sz w:val="28"/>
              </w:rPr>
            </w:pPr>
          </w:p>
        </w:tc>
        <w:tc>
          <w:tcPr>
            <w:tcW w:w="4963" w:type="dxa"/>
            <w:gridSpan w:val="3"/>
          </w:tcPr>
          <w:p w14:paraId="347B2BF5" w14:textId="77777777" w:rsidR="00BA47CD" w:rsidRPr="00C8779D" w:rsidRDefault="00BA47CD" w:rsidP="00647048">
            <w:pPr>
              <w:pStyle w:val="TableParagraph"/>
              <w:rPr>
                <w:rFonts w:ascii="Times New Roman"/>
                <w:sz w:val="28"/>
              </w:rPr>
            </w:pPr>
          </w:p>
        </w:tc>
        <w:tc>
          <w:tcPr>
            <w:tcW w:w="1840" w:type="dxa"/>
          </w:tcPr>
          <w:p w14:paraId="74522C2B" w14:textId="77777777" w:rsidR="00BA47CD" w:rsidRPr="00C8779D" w:rsidRDefault="00BA47CD" w:rsidP="00647048">
            <w:pPr>
              <w:pStyle w:val="TableParagraph"/>
              <w:rPr>
                <w:rFonts w:ascii="Times New Roman"/>
                <w:sz w:val="28"/>
              </w:rPr>
            </w:pPr>
          </w:p>
        </w:tc>
      </w:tr>
      <w:tr w:rsidR="002006E7" w:rsidRPr="00C8779D" w14:paraId="41994424" w14:textId="77777777" w:rsidTr="00647048">
        <w:trPr>
          <w:trHeight w:val="462"/>
          <w:jc w:val="center"/>
        </w:trPr>
        <w:tc>
          <w:tcPr>
            <w:tcW w:w="1980" w:type="dxa"/>
          </w:tcPr>
          <w:p w14:paraId="265C50E7" w14:textId="77777777" w:rsidR="00BA47CD" w:rsidRPr="00C8779D" w:rsidRDefault="00BA47CD" w:rsidP="00647048">
            <w:pPr>
              <w:pStyle w:val="TableParagraph"/>
              <w:spacing w:before="51"/>
              <w:ind w:left="90" w:right="159"/>
              <w:jc w:val="center"/>
              <w:rPr>
                <w:sz w:val="28"/>
              </w:rPr>
            </w:pPr>
            <w:r w:rsidRPr="00C8779D">
              <w:rPr>
                <w:sz w:val="28"/>
              </w:rPr>
              <w:t>指导教师姓名</w:t>
            </w:r>
          </w:p>
        </w:tc>
        <w:tc>
          <w:tcPr>
            <w:tcW w:w="850" w:type="dxa"/>
          </w:tcPr>
          <w:p w14:paraId="3E9870C1" w14:textId="77777777" w:rsidR="00BA47CD" w:rsidRPr="00C8779D" w:rsidRDefault="00BA47CD" w:rsidP="00647048">
            <w:pPr>
              <w:pStyle w:val="TableParagraph"/>
              <w:spacing w:before="51"/>
              <w:ind w:right="132"/>
              <w:jc w:val="right"/>
              <w:rPr>
                <w:sz w:val="28"/>
              </w:rPr>
            </w:pPr>
            <w:r w:rsidRPr="00C8779D">
              <w:rPr>
                <w:sz w:val="28"/>
              </w:rPr>
              <w:t>性别</w:t>
            </w:r>
          </w:p>
        </w:tc>
        <w:tc>
          <w:tcPr>
            <w:tcW w:w="1843" w:type="dxa"/>
          </w:tcPr>
          <w:p w14:paraId="792A76D9" w14:textId="77777777" w:rsidR="00BA47CD" w:rsidRPr="00C8779D" w:rsidRDefault="00BA47CD" w:rsidP="00647048">
            <w:pPr>
              <w:pStyle w:val="TableParagraph"/>
              <w:spacing w:before="51"/>
              <w:ind w:left="293"/>
              <w:rPr>
                <w:sz w:val="28"/>
              </w:rPr>
            </w:pPr>
            <w:r w:rsidRPr="00C8779D">
              <w:rPr>
                <w:sz w:val="28"/>
              </w:rPr>
              <w:t>职务/职称</w:t>
            </w:r>
          </w:p>
        </w:tc>
        <w:tc>
          <w:tcPr>
            <w:tcW w:w="4960" w:type="dxa"/>
            <w:gridSpan w:val="3"/>
          </w:tcPr>
          <w:p w14:paraId="6D1E61C2" w14:textId="77777777" w:rsidR="00BA47CD" w:rsidRPr="00C8779D" w:rsidRDefault="00BA47CD" w:rsidP="00647048">
            <w:pPr>
              <w:pStyle w:val="TableParagraph"/>
              <w:spacing w:before="51"/>
              <w:ind w:left="108"/>
              <w:rPr>
                <w:sz w:val="28"/>
              </w:rPr>
            </w:pPr>
            <w:r w:rsidRPr="00C8779D">
              <w:rPr>
                <w:sz w:val="28"/>
              </w:rPr>
              <w:t>所在单位（按单位公章填写）</w:t>
            </w:r>
          </w:p>
        </w:tc>
      </w:tr>
      <w:tr w:rsidR="002006E7" w:rsidRPr="00C8779D" w14:paraId="7E2F18DD" w14:textId="77777777" w:rsidTr="00647048">
        <w:trPr>
          <w:trHeight w:val="457"/>
          <w:jc w:val="center"/>
        </w:trPr>
        <w:tc>
          <w:tcPr>
            <w:tcW w:w="1980" w:type="dxa"/>
          </w:tcPr>
          <w:p w14:paraId="2FD7EBE0" w14:textId="77777777" w:rsidR="00BA47CD" w:rsidRPr="00C8779D" w:rsidRDefault="00BA47CD" w:rsidP="00647048">
            <w:pPr>
              <w:pStyle w:val="TableParagraph"/>
              <w:rPr>
                <w:rFonts w:ascii="Times New Roman"/>
                <w:sz w:val="28"/>
              </w:rPr>
            </w:pPr>
          </w:p>
        </w:tc>
        <w:tc>
          <w:tcPr>
            <w:tcW w:w="850" w:type="dxa"/>
          </w:tcPr>
          <w:p w14:paraId="0980BF34" w14:textId="77777777" w:rsidR="00BA47CD" w:rsidRPr="00C8779D" w:rsidRDefault="00BA47CD" w:rsidP="00647048">
            <w:pPr>
              <w:pStyle w:val="TableParagraph"/>
              <w:rPr>
                <w:rFonts w:ascii="Times New Roman"/>
                <w:sz w:val="28"/>
              </w:rPr>
            </w:pPr>
          </w:p>
        </w:tc>
        <w:tc>
          <w:tcPr>
            <w:tcW w:w="1843" w:type="dxa"/>
          </w:tcPr>
          <w:p w14:paraId="2B33E4AA" w14:textId="77777777" w:rsidR="00BA47CD" w:rsidRPr="00C8779D" w:rsidRDefault="00BA47CD" w:rsidP="00647048">
            <w:pPr>
              <w:pStyle w:val="TableParagraph"/>
              <w:rPr>
                <w:rFonts w:ascii="Times New Roman"/>
                <w:sz w:val="28"/>
              </w:rPr>
            </w:pPr>
          </w:p>
        </w:tc>
        <w:tc>
          <w:tcPr>
            <w:tcW w:w="4960" w:type="dxa"/>
            <w:gridSpan w:val="3"/>
          </w:tcPr>
          <w:p w14:paraId="00D81F22" w14:textId="77777777" w:rsidR="00BA47CD" w:rsidRPr="00C8779D" w:rsidRDefault="00BA47CD" w:rsidP="00647048">
            <w:pPr>
              <w:pStyle w:val="TableParagraph"/>
              <w:rPr>
                <w:rFonts w:ascii="Times New Roman"/>
                <w:sz w:val="28"/>
              </w:rPr>
            </w:pPr>
          </w:p>
        </w:tc>
      </w:tr>
      <w:tr w:rsidR="002006E7" w:rsidRPr="00C8779D" w14:paraId="759E0DD9" w14:textId="77777777" w:rsidTr="00647048">
        <w:trPr>
          <w:trHeight w:val="2892"/>
          <w:jc w:val="center"/>
        </w:trPr>
        <w:tc>
          <w:tcPr>
            <w:tcW w:w="9633" w:type="dxa"/>
            <w:gridSpan w:val="6"/>
          </w:tcPr>
          <w:p w14:paraId="6FD9DB5B" w14:textId="77777777" w:rsidR="00BA47CD" w:rsidRPr="00C8779D" w:rsidRDefault="00BA47CD" w:rsidP="00647048">
            <w:pPr>
              <w:pStyle w:val="TableParagraph"/>
              <w:spacing w:before="20" w:line="526" w:lineRule="exact"/>
              <w:ind w:left="3989"/>
              <w:rPr>
                <w:rFonts w:ascii="Microsoft JhengHei" w:eastAsia="Microsoft JhengHei"/>
                <w:b/>
                <w:sz w:val="30"/>
              </w:rPr>
            </w:pPr>
            <w:r w:rsidRPr="00C8779D">
              <w:rPr>
                <w:rFonts w:ascii="Microsoft JhengHei" w:eastAsia="Microsoft JhengHei" w:hint="eastAsia"/>
                <w:b/>
                <w:sz w:val="30"/>
              </w:rPr>
              <w:t>诚 信 承 诺</w:t>
            </w:r>
          </w:p>
          <w:p w14:paraId="13C12E38" w14:textId="77777777" w:rsidR="00BA47CD" w:rsidRPr="00C8779D" w:rsidRDefault="00BA47CD" w:rsidP="00647048">
            <w:pPr>
              <w:pStyle w:val="TableParagraph"/>
              <w:spacing w:line="333" w:lineRule="exact"/>
              <w:ind w:left="667" w:right="-15"/>
              <w:rPr>
                <w:sz w:val="28"/>
              </w:rPr>
            </w:pPr>
            <w:r w:rsidRPr="00C8779D">
              <w:rPr>
                <w:spacing w:val="-3"/>
                <w:sz w:val="28"/>
              </w:rPr>
              <w:t>本人确认已了解2023年第二十四届湖南省中小学生信息素养提升实践活动</w:t>
            </w:r>
          </w:p>
          <w:p w14:paraId="7516CD11" w14:textId="77777777" w:rsidR="00BA47CD" w:rsidRPr="00C8779D" w:rsidRDefault="00BA47CD" w:rsidP="00647048">
            <w:pPr>
              <w:pStyle w:val="TableParagraph"/>
              <w:spacing w:before="21" w:line="254" w:lineRule="auto"/>
              <w:ind w:left="108" w:right="94"/>
              <w:jc w:val="both"/>
              <w:rPr>
                <w:sz w:val="28"/>
              </w:rPr>
            </w:pPr>
            <w:r w:rsidRPr="00C8779D">
              <w:rPr>
                <w:spacing w:val="-10"/>
                <w:sz w:val="28"/>
              </w:rPr>
              <w:t>相关要求；上述作品为我的原创作品，不涉及和侵占他人的著作权；若发现涉</w:t>
            </w:r>
            <w:r w:rsidRPr="00C8779D">
              <w:rPr>
                <w:spacing w:val="-12"/>
                <w:sz w:val="28"/>
              </w:rPr>
              <w:t>嫌抄袭或侵犯他人著作权行为，同意取消活动资格；如涉及版权纠纷，自行承</w:t>
            </w:r>
            <w:r w:rsidRPr="00C8779D">
              <w:rPr>
                <w:spacing w:val="-11"/>
                <w:sz w:val="28"/>
              </w:rPr>
              <w:t>担责任；我同意作品出版权等公益性应用权属全国师生信息素养提升实践活动</w:t>
            </w:r>
            <w:r w:rsidRPr="00C8779D">
              <w:rPr>
                <w:sz w:val="28"/>
              </w:rPr>
              <w:t>组委会。</w:t>
            </w:r>
          </w:p>
          <w:p w14:paraId="06C60442" w14:textId="77777777" w:rsidR="00BA47CD" w:rsidRPr="00C8779D" w:rsidRDefault="00BA47CD" w:rsidP="00647048">
            <w:pPr>
              <w:pStyle w:val="TableParagraph"/>
              <w:spacing w:line="357" w:lineRule="exact"/>
              <w:ind w:left="588"/>
              <w:rPr>
                <w:sz w:val="28"/>
              </w:rPr>
            </w:pPr>
            <w:r w:rsidRPr="00C8779D">
              <w:rPr>
                <w:sz w:val="28"/>
              </w:rPr>
              <w:t>□以上内容已阅知，本人将严格遵守上述承诺。</w:t>
            </w:r>
          </w:p>
        </w:tc>
      </w:tr>
      <w:tr w:rsidR="002006E7" w:rsidRPr="00C8779D" w14:paraId="655C1B5A" w14:textId="77777777" w:rsidTr="00647048">
        <w:trPr>
          <w:trHeight w:val="671"/>
          <w:jc w:val="center"/>
        </w:trPr>
        <w:tc>
          <w:tcPr>
            <w:tcW w:w="4673" w:type="dxa"/>
            <w:gridSpan w:val="3"/>
            <w:tcBorders>
              <w:bottom w:val="dotted" w:sz="4" w:space="0" w:color="000000"/>
              <w:right w:val="dotted" w:sz="4" w:space="0" w:color="000000"/>
            </w:tcBorders>
          </w:tcPr>
          <w:p w14:paraId="4B862EAC" w14:textId="77777777" w:rsidR="00BA47CD" w:rsidRPr="00C8779D" w:rsidRDefault="00BA47CD" w:rsidP="00647048">
            <w:pPr>
              <w:pStyle w:val="TableParagraph"/>
              <w:spacing w:before="154"/>
              <w:ind w:left="108"/>
              <w:rPr>
                <w:sz w:val="28"/>
              </w:rPr>
            </w:pPr>
            <w:r w:rsidRPr="00C8779D">
              <w:rPr>
                <w:sz w:val="28"/>
              </w:rPr>
              <w:t>承诺人（作者）签名：</w:t>
            </w:r>
          </w:p>
        </w:tc>
        <w:tc>
          <w:tcPr>
            <w:tcW w:w="4960" w:type="dxa"/>
            <w:gridSpan w:val="3"/>
            <w:tcBorders>
              <w:left w:val="dotted" w:sz="4" w:space="0" w:color="000000"/>
              <w:bottom w:val="dotted" w:sz="4" w:space="0" w:color="000000"/>
            </w:tcBorders>
          </w:tcPr>
          <w:p w14:paraId="75B96B73" w14:textId="77777777" w:rsidR="00BA47CD" w:rsidRPr="00C8779D" w:rsidRDefault="00BA47CD" w:rsidP="00647048">
            <w:pPr>
              <w:pStyle w:val="TableParagraph"/>
              <w:spacing w:before="154"/>
              <w:ind w:left="108"/>
              <w:rPr>
                <w:sz w:val="28"/>
              </w:rPr>
            </w:pPr>
            <w:r w:rsidRPr="00C8779D">
              <w:rPr>
                <w:sz w:val="28"/>
              </w:rPr>
              <w:t>承诺人（作者）签名：</w:t>
            </w:r>
          </w:p>
        </w:tc>
      </w:tr>
      <w:tr w:rsidR="002006E7" w:rsidRPr="00C8779D" w14:paraId="576C6B84" w14:textId="77777777" w:rsidTr="00647048">
        <w:trPr>
          <w:trHeight w:val="671"/>
          <w:jc w:val="center"/>
        </w:trPr>
        <w:tc>
          <w:tcPr>
            <w:tcW w:w="4673" w:type="dxa"/>
            <w:gridSpan w:val="3"/>
            <w:tcBorders>
              <w:top w:val="dotted" w:sz="4" w:space="0" w:color="000000"/>
              <w:right w:val="dotted" w:sz="4" w:space="0" w:color="000000"/>
            </w:tcBorders>
          </w:tcPr>
          <w:p w14:paraId="19924036" w14:textId="77777777" w:rsidR="00BA47CD" w:rsidRPr="00C8779D" w:rsidRDefault="00BA47CD" w:rsidP="00647048">
            <w:pPr>
              <w:pStyle w:val="TableParagraph"/>
              <w:tabs>
                <w:tab w:val="left" w:pos="3331"/>
                <w:tab w:val="left" w:pos="4030"/>
              </w:tabs>
              <w:spacing w:before="154"/>
              <w:ind w:left="2631"/>
              <w:rPr>
                <w:sz w:val="28"/>
              </w:rPr>
            </w:pPr>
            <w:r w:rsidRPr="00C8779D">
              <w:rPr>
                <w:sz w:val="28"/>
              </w:rPr>
              <w:t>年</w:t>
            </w:r>
            <w:r w:rsidRPr="00C8779D">
              <w:rPr>
                <w:sz w:val="28"/>
              </w:rPr>
              <w:tab/>
              <w:t>月</w:t>
            </w:r>
            <w:r w:rsidRPr="00C8779D">
              <w:rPr>
                <w:sz w:val="28"/>
              </w:rPr>
              <w:tab/>
              <w:t>日</w:t>
            </w:r>
          </w:p>
        </w:tc>
        <w:tc>
          <w:tcPr>
            <w:tcW w:w="4960" w:type="dxa"/>
            <w:gridSpan w:val="3"/>
            <w:tcBorders>
              <w:top w:val="dotted" w:sz="4" w:space="0" w:color="000000"/>
              <w:left w:val="dotted" w:sz="4" w:space="0" w:color="000000"/>
            </w:tcBorders>
          </w:tcPr>
          <w:p w14:paraId="1AB61C67" w14:textId="77777777" w:rsidR="00BA47CD" w:rsidRPr="00C8779D" w:rsidRDefault="00BA47CD" w:rsidP="00647048">
            <w:pPr>
              <w:pStyle w:val="TableParagraph"/>
              <w:tabs>
                <w:tab w:val="left" w:pos="3469"/>
                <w:tab w:val="left" w:pos="4170"/>
              </w:tabs>
              <w:spacing w:before="154"/>
              <w:ind w:left="2770"/>
              <w:rPr>
                <w:sz w:val="28"/>
              </w:rPr>
            </w:pPr>
            <w:r w:rsidRPr="00C8779D">
              <w:rPr>
                <w:sz w:val="28"/>
              </w:rPr>
              <w:t>年</w:t>
            </w:r>
            <w:r w:rsidRPr="00C8779D">
              <w:rPr>
                <w:sz w:val="28"/>
              </w:rPr>
              <w:tab/>
              <w:t>月</w:t>
            </w:r>
            <w:r w:rsidRPr="00C8779D">
              <w:rPr>
                <w:sz w:val="28"/>
              </w:rPr>
              <w:tab/>
              <w:t>日</w:t>
            </w:r>
          </w:p>
        </w:tc>
      </w:tr>
    </w:tbl>
    <w:p w14:paraId="58AE56DC" w14:textId="77777777" w:rsidR="00BA47CD" w:rsidRPr="00C8779D" w:rsidRDefault="00BA47CD" w:rsidP="00BA47CD">
      <w:pPr>
        <w:tabs>
          <w:tab w:val="left" w:pos="5081"/>
        </w:tabs>
        <w:ind w:left="180"/>
        <w:rPr>
          <w:rFonts w:ascii="仿宋_GB2312" w:eastAsia="仿宋_GB2312" w:hAnsi="Microsoft JhengHei"/>
          <w:sz w:val="28"/>
        </w:rPr>
        <w:sectPr w:rsidR="00BA47CD" w:rsidRPr="00C8779D">
          <w:pgSz w:w="11910" w:h="16840"/>
          <w:pgMar w:top="1080" w:right="700" w:bottom="1380" w:left="1080" w:header="0" w:footer="1183" w:gutter="0"/>
          <w:cols w:space="720"/>
        </w:sectPr>
      </w:pPr>
    </w:p>
    <w:p w14:paraId="6C2888AE" w14:textId="77777777" w:rsidR="00E11F55" w:rsidRPr="00C8779D" w:rsidRDefault="007116A0">
      <w:pPr>
        <w:pStyle w:val="a3"/>
        <w:spacing w:before="41"/>
        <w:rPr>
          <w:rFonts w:ascii="仿宋_GB2312" w:eastAsia="仿宋_GB2312"/>
        </w:rPr>
      </w:pPr>
      <w:r w:rsidRPr="00C8779D">
        <w:rPr>
          <w:rFonts w:ascii="仿宋_GB2312" w:eastAsia="仿宋_GB2312" w:hint="eastAsia"/>
        </w:rPr>
        <w:lastRenderedPageBreak/>
        <w:t>附表 3</w:t>
      </w:r>
    </w:p>
    <w:p w14:paraId="6A107EEF" w14:textId="77777777" w:rsidR="00E11F55" w:rsidRPr="00C8779D" w:rsidRDefault="007116A0">
      <w:pPr>
        <w:pStyle w:val="a3"/>
        <w:spacing w:before="7"/>
        <w:ind w:left="0"/>
        <w:rPr>
          <w:rFonts w:ascii="仿宋_GB2312" w:eastAsia="仿宋_GB2312"/>
          <w:sz w:val="10"/>
        </w:rPr>
      </w:pPr>
      <w:r w:rsidRPr="00C8779D">
        <w:rPr>
          <w:rFonts w:ascii="仿宋_GB2312" w:eastAsia="仿宋_GB2312" w:hint="eastAsia"/>
          <w:noProof/>
          <w:lang w:val="en-US" w:bidi="ar-SA"/>
        </w:rPr>
        <w:drawing>
          <wp:anchor distT="0" distB="0" distL="0" distR="0" simplePos="0" relativeHeight="251660288" behindDoc="0" locked="0" layoutInCell="1" allowOverlap="1" wp14:anchorId="34503811" wp14:editId="0483C3B7">
            <wp:simplePos x="0" y="0"/>
            <wp:positionH relativeFrom="page">
              <wp:posOffset>3134995</wp:posOffset>
            </wp:positionH>
            <wp:positionV relativeFrom="paragraph">
              <wp:posOffset>111125</wp:posOffset>
            </wp:positionV>
            <wp:extent cx="1600835" cy="273050"/>
            <wp:effectExtent l="0" t="0" r="0" b="0"/>
            <wp:wrapTopAndBottom/>
            <wp:docPr id="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7.png"/>
                    <pic:cNvPicPr>
                      <a:picLocks noChangeAspect="1"/>
                    </pic:cNvPicPr>
                  </pic:nvPicPr>
                  <pic:blipFill>
                    <a:blip r:embed="rId14" cstate="print"/>
                    <a:stretch>
                      <a:fillRect/>
                    </a:stretch>
                  </pic:blipFill>
                  <pic:spPr>
                    <a:xfrm>
                      <a:off x="0" y="0"/>
                      <a:ext cx="1600580" cy="272796"/>
                    </a:xfrm>
                    <a:prstGeom prst="rect">
                      <a:avLst/>
                    </a:prstGeom>
                  </pic:spPr>
                </pic:pic>
              </a:graphicData>
            </a:graphic>
          </wp:anchor>
        </w:drawing>
      </w:r>
    </w:p>
    <w:p w14:paraId="15E27D41" w14:textId="77777777" w:rsidR="00E11F55" w:rsidRPr="00C8779D" w:rsidRDefault="00E11F55">
      <w:pPr>
        <w:pStyle w:val="a3"/>
        <w:spacing w:before="7"/>
        <w:ind w:left="0"/>
        <w:rPr>
          <w:rFonts w:ascii="仿宋_GB2312" w:eastAsia="仿宋_GB2312"/>
          <w:sz w:val="2"/>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56"/>
        <w:gridCol w:w="8080"/>
      </w:tblGrid>
      <w:tr w:rsidR="002006E7" w:rsidRPr="00C8779D" w14:paraId="29D0E0FD" w14:textId="77777777">
        <w:trPr>
          <w:trHeight w:val="661"/>
        </w:trPr>
        <w:tc>
          <w:tcPr>
            <w:tcW w:w="1556" w:type="dxa"/>
          </w:tcPr>
          <w:p w14:paraId="2CEBE5B4" w14:textId="77777777" w:rsidR="00E11F55" w:rsidRPr="00C8779D" w:rsidRDefault="007116A0">
            <w:pPr>
              <w:pStyle w:val="TableParagraph"/>
              <w:spacing w:before="120"/>
              <w:ind w:left="108"/>
              <w:rPr>
                <w:rFonts w:ascii="仿宋_GB2312" w:eastAsia="仿宋_GB2312"/>
                <w:sz w:val="28"/>
              </w:rPr>
            </w:pPr>
            <w:r w:rsidRPr="00C8779D">
              <w:rPr>
                <w:rFonts w:ascii="仿宋_GB2312" w:eastAsia="仿宋_GB2312" w:hint="eastAsia"/>
                <w:sz w:val="28"/>
              </w:rPr>
              <w:t>项目大类</w:t>
            </w:r>
          </w:p>
        </w:tc>
        <w:tc>
          <w:tcPr>
            <w:tcW w:w="8080" w:type="dxa"/>
          </w:tcPr>
          <w:p w14:paraId="70D801FB" w14:textId="77777777" w:rsidR="00E11F55" w:rsidRPr="00C8779D" w:rsidRDefault="007116A0">
            <w:pPr>
              <w:pStyle w:val="TableParagraph"/>
              <w:tabs>
                <w:tab w:val="left" w:pos="2207"/>
              </w:tabs>
              <w:spacing w:before="120"/>
              <w:ind w:left="107"/>
              <w:rPr>
                <w:rFonts w:ascii="仿宋_GB2312" w:eastAsia="仿宋_GB2312"/>
                <w:sz w:val="28"/>
              </w:rPr>
            </w:pPr>
            <w:r w:rsidRPr="00C8779D">
              <w:rPr>
                <w:rFonts w:ascii="仿宋_GB2312" w:eastAsia="仿宋_GB2312" w:hint="eastAsia"/>
                <w:sz w:val="28"/>
              </w:rPr>
              <w:t>□数字</w:t>
            </w:r>
            <w:r w:rsidRPr="00C8779D">
              <w:rPr>
                <w:rFonts w:ascii="仿宋_GB2312" w:eastAsia="仿宋_GB2312" w:hint="eastAsia"/>
                <w:spacing w:val="-3"/>
                <w:sz w:val="28"/>
              </w:rPr>
              <w:t>创</w:t>
            </w:r>
            <w:r w:rsidRPr="00C8779D">
              <w:rPr>
                <w:rFonts w:ascii="仿宋_GB2312" w:eastAsia="仿宋_GB2312" w:hint="eastAsia"/>
                <w:sz w:val="28"/>
              </w:rPr>
              <w:t>作类</w:t>
            </w:r>
            <w:r w:rsidRPr="00C8779D">
              <w:rPr>
                <w:rFonts w:ascii="仿宋_GB2312" w:eastAsia="仿宋_GB2312" w:hint="eastAsia"/>
                <w:sz w:val="28"/>
              </w:rPr>
              <w:tab/>
              <w:t>□计算思</w:t>
            </w:r>
            <w:r w:rsidRPr="00C8779D">
              <w:rPr>
                <w:rFonts w:ascii="仿宋_GB2312" w:eastAsia="仿宋_GB2312" w:hint="eastAsia"/>
                <w:spacing w:val="-3"/>
                <w:sz w:val="28"/>
              </w:rPr>
              <w:t>维</w:t>
            </w:r>
            <w:r w:rsidRPr="00C8779D">
              <w:rPr>
                <w:rFonts w:ascii="仿宋_GB2312" w:eastAsia="仿宋_GB2312" w:hint="eastAsia"/>
                <w:sz w:val="28"/>
              </w:rPr>
              <w:t>类</w:t>
            </w:r>
          </w:p>
        </w:tc>
      </w:tr>
      <w:tr w:rsidR="002006E7" w:rsidRPr="00C8779D" w14:paraId="106A42CD" w14:textId="77777777">
        <w:trPr>
          <w:trHeight w:val="525"/>
        </w:trPr>
        <w:tc>
          <w:tcPr>
            <w:tcW w:w="1556" w:type="dxa"/>
          </w:tcPr>
          <w:p w14:paraId="4D54057A" w14:textId="77777777" w:rsidR="00E11F55" w:rsidRPr="00C8779D" w:rsidRDefault="007116A0">
            <w:pPr>
              <w:pStyle w:val="TableParagraph"/>
              <w:spacing w:before="82"/>
              <w:ind w:left="108"/>
              <w:rPr>
                <w:rFonts w:ascii="仿宋_GB2312" w:eastAsia="仿宋_GB2312"/>
                <w:sz w:val="28"/>
              </w:rPr>
            </w:pPr>
            <w:r w:rsidRPr="00C8779D">
              <w:rPr>
                <w:rFonts w:ascii="仿宋_GB2312" w:eastAsia="仿宋_GB2312" w:hint="eastAsia"/>
                <w:sz w:val="28"/>
              </w:rPr>
              <w:t>作品名称</w:t>
            </w:r>
          </w:p>
        </w:tc>
        <w:tc>
          <w:tcPr>
            <w:tcW w:w="8080" w:type="dxa"/>
          </w:tcPr>
          <w:p w14:paraId="2B6302AC" w14:textId="77777777" w:rsidR="00E11F55" w:rsidRPr="00C8779D" w:rsidRDefault="00E11F55">
            <w:pPr>
              <w:pStyle w:val="TableParagraph"/>
              <w:rPr>
                <w:rFonts w:ascii="仿宋_GB2312" w:eastAsia="仿宋_GB2312"/>
                <w:sz w:val="24"/>
              </w:rPr>
            </w:pPr>
          </w:p>
        </w:tc>
      </w:tr>
      <w:tr w:rsidR="002006E7" w:rsidRPr="00C8779D" w14:paraId="7E93DD5F" w14:textId="77777777">
        <w:trPr>
          <w:trHeight w:val="1621"/>
        </w:trPr>
        <w:tc>
          <w:tcPr>
            <w:tcW w:w="9636" w:type="dxa"/>
            <w:gridSpan w:val="2"/>
          </w:tcPr>
          <w:p w14:paraId="57915C6E" w14:textId="77777777" w:rsidR="00E11F55" w:rsidRPr="00C8779D" w:rsidRDefault="007116A0">
            <w:pPr>
              <w:pStyle w:val="TableParagraph"/>
              <w:spacing w:before="3"/>
              <w:ind w:left="108"/>
              <w:rPr>
                <w:rFonts w:ascii="仿宋_GB2312" w:eastAsia="仿宋_GB2312"/>
                <w:sz w:val="21"/>
              </w:rPr>
            </w:pPr>
            <w:r w:rsidRPr="00C8779D">
              <w:rPr>
                <w:rFonts w:ascii="仿宋_GB2312" w:eastAsia="仿宋_GB2312" w:hint="eastAsia"/>
                <w:sz w:val="28"/>
              </w:rPr>
              <w:t>创作思想</w:t>
            </w:r>
            <w:r w:rsidRPr="00C8779D">
              <w:rPr>
                <w:rFonts w:ascii="仿宋_GB2312" w:eastAsia="仿宋_GB2312" w:hint="eastAsia"/>
                <w:sz w:val="21"/>
              </w:rPr>
              <w:t>（创作背景、目的和意义）</w:t>
            </w:r>
          </w:p>
        </w:tc>
      </w:tr>
      <w:tr w:rsidR="002006E7" w:rsidRPr="00C8779D" w14:paraId="6C1747BE" w14:textId="77777777">
        <w:trPr>
          <w:trHeight w:val="2102"/>
        </w:trPr>
        <w:tc>
          <w:tcPr>
            <w:tcW w:w="9636" w:type="dxa"/>
            <w:gridSpan w:val="2"/>
          </w:tcPr>
          <w:p w14:paraId="09A0778E" w14:textId="77777777" w:rsidR="00E11F55" w:rsidRPr="00C8779D" w:rsidRDefault="007116A0">
            <w:pPr>
              <w:pStyle w:val="TableParagraph"/>
              <w:spacing w:before="1"/>
              <w:ind w:left="108"/>
              <w:rPr>
                <w:rFonts w:ascii="仿宋_GB2312" w:eastAsia="仿宋_GB2312"/>
                <w:sz w:val="21"/>
              </w:rPr>
            </w:pPr>
            <w:r w:rsidRPr="00C8779D">
              <w:rPr>
                <w:rFonts w:ascii="仿宋_GB2312" w:eastAsia="仿宋_GB2312" w:hint="eastAsia"/>
                <w:sz w:val="28"/>
              </w:rPr>
              <w:t>创作过程</w:t>
            </w:r>
            <w:r w:rsidRPr="00C8779D">
              <w:rPr>
                <w:rFonts w:ascii="仿宋_GB2312" w:eastAsia="仿宋_GB2312" w:hint="eastAsia"/>
                <w:sz w:val="21"/>
              </w:rPr>
              <w:t>（运用了哪些技术或技巧完成主题创作，哪些是得意之处）</w:t>
            </w:r>
          </w:p>
        </w:tc>
      </w:tr>
      <w:tr w:rsidR="002006E7" w:rsidRPr="00C8779D" w14:paraId="25D16DC9" w14:textId="77777777">
        <w:trPr>
          <w:trHeight w:val="2085"/>
        </w:trPr>
        <w:tc>
          <w:tcPr>
            <w:tcW w:w="9636" w:type="dxa"/>
            <w:gridSpan w:val="2"/>
          </w:tcPr>
          <w:p w14:paraId="542836F6" w14:textId="77777777" w:rsidR="00E11F55" w:rsidRPr="00C8779D" w:rsidRDefault="007116A0">
            <w:pPr>
              <w:pStyle w:val="TableParagraph"/>
              <w:spacing w:before="3"/>
              <w:ind w:left="108"/>
              <w:rPr>
                <w:rFonts w:ascii="仿宋_GB2312" w:eastAsia="仿宋_GB2312"/>
                <w:sz w:val="28"/>
              </w:rPr>
            </w:pPr>
            <w:r w:rsidRPr="00C8779D">
              <w:rPr>
                <w:rFonts w:ascii="仿宋_GB2312" w:eastAsia="仿宋_GB2312" w:hint="eastAsia"/>
                <w:sz w:val="28"/>
              </w:rPr>
              <w:t>原创部分</w:t>
            </w:r>
          </w:p>
        </w:tc>
      </w:tr>
      <w:tr w:rsidR="002006E7" w:rsidRPr="00C8779D" w14:paraId="78DB409F" w14:textId="77777777">
        <w:trPr>
          <w:trHeight w:val="1686"/>
        </w:trPr>
        <w:tc>
          <w:tcPr>
            <w:tcW w:w="9636" w:type="dxa"/>
            <w:gridSpan w:val="2"/>
          </w:tcPr>
          <w:p w14:paraId="6E6D7981" w14:textId="77777777" w:rsidR="00E11F55" w:rsidRPr="00C8779D" w:rsidRDefault="007116A0">
            <w:pPr>
              <w:pStyle w:val="TableParagraph"/>
              <w:ind w:left="108"/>
              <w:rPr>
                <w:rFonts w:ascii="仿宋_GB2312" w:eastAsia="仿宋_GB2312"/>
                <w:sz w:val="21"/>
              </w:rPr>
            </w:pPr>
            <w:r w:rsidRPr="00C8779D">
              <w:rPr>
                <w:rFonts w:ascii="仿宋_GB2312" w:eastAsia="仿宋_GB2312" w:hint="eastAsia"/>
                <w:sz w:val="28"/>
              </w:rPr>
              <w:t>参考资源</w:t>
            </w:r>
            <w:r w:rsidRPr="00C8779D">
              <w:rPr>
                <w:rFonts w:ascii="仿宋_GB2312" w:eastAsia="仿宋_GB2312" w:hint="eastAsia"/>
                <w:sz w:val="21"/>
              </w:rPr>
              <w:t>（参考或引用他人资源及出处）</w:t>
            </w:r>
          </w:p>
        </w:tc>
      </w:tr>
      <w:tr w:rsidR="002006E7" w:rsidRPr="00C8779D" w14:paraId="70BA02F1" w14:textId="77777777">
        <w:trPr>
          <w:trHeight w:val="1841"/>
        </w:trPr>
        <w:tc>
          <w:tcPr>
            <w:tcW w:w="9636" w:type="dxa"/>
            <w:gridSpan w:val="2"/>
          </w:tcPr>
          <w:p w14:paraId="0E4B1039" w14:textId="77777777" w:rsidR="00E11F55" w:rsidRPr="00C8779D" w:rsidRDefault="007116A0">
            <w:pPr>
              <w:pStyle w:val="TableParagraph"/>
              <w:ind w:left="108"/>
              <w:rPr>
                <w:rFonts w:ascii="仿宋_GB2312" w:eastAsia="仿宋_GB2312"/>
                <w:sz w:val="28"/>
              </w:rPr>
            </w:pPr>
            <w:r w:rsidRPr="00C8779D">
              <w:rPr>
                <w:rFonts w:ascii="仿宋_GB2312" w:eastAsia="仿宋_GB2312" w:hint="eastAsia"/>
                <w:sz w:val="28"/>
              </w:rPr>
              <w:t>制作用软件及运行环境</w:t>
            </w:r>
          </w:p>
        </w:tc>
      </w:tr>
      <w:tr w:rsidR="002006E7" w:rsidRPr="00C8779D" w14:paraId="1731572E" w14:textId="77777777">
        <w:trPr>
          <w:trHeight w:val="1730"/>
        </w:trPr>
        <w:tc>
          <w:tcPr>
            <w:tcW w:w="9636" w:type="dxa"/>
            <w:gridSpan w:val="2"/>
          </w:tcPr>
          <w:p w14:paraId="2B0FC626" w14:textId="77777777" w:rsidR="00E11F55" w:rsidRPr="00C8779D" w:rsidRDefault="007116A0">
            <w:pPr>
              <w:pStyle w:val="TableParagraph"/>
              <w:ind w:left="108"/>
              <w:rPr>
                <w:rFonts w:ascii="仿宋_GB2312" w:eastAsia="仿宋_GB2312"/>
                <w:sz w:val="21"/>
              </w:rPr>
            </w:pPr>
            <w:r w:rsidRPr="00C8779D">
              <w:rPr>
                <w:rFonts w:ascii="仿宋_GB2312" w:eastAsia="仿宋_GB2312" w:hint="eastAsia"/>
                <w:sz w:val="28"/>
              </w:rPr>
              <w:t>其他说明</w:t>
            </w:r>
            <w:r w:rsidRPr="00C8779D">
              <w:rPr>
                <w:rFonts w:ascii="仿宋_GB2312" w:eastAsia="仿宋_GB2312" w:hint="eastAsia"/>
                <w:sz w:val="21"/>
              </w:rPr>
              <w:t>（需要特别说明的问题）</w:t>
            </w:r>
          </w:p>
        </w:tc>
      </w:tr>
    </w:tbl>
    <w:p w14:paraId="5AEA3C1A" w14:textId="77777777" w:rsidR="00E11F55" w:rsidRPr="00C8779D" w:rsidRDefault="00E11F55">
      <w:pPr>
        <w:rPr>
          <w:rFonts w:ascii="仿宋_GB2312" w:eastAsia="仿宋_GB2312"/>
          <w:sz w:val="21"/>
        </w:rPr>
        <w:sectPr w:rsidR="00E11F55" w:rsidRPr="00C8779D">
          <w:pgSz w:w="11910" w:h="16840"/>
          <w:pgMar w:top="1180" w:right="700" w:bottom="1380" w:left="1080" w:header="0" w:footer="1183" w:gutter="0"/>
          <w:cols w:space="720"/>
        </w:sectPr>
      </w:pPr>
    </w:p>
    <w:p w14:paraId="67109AB8" w14:textId="77777777" w:rsidR="00E11F55" w:rsidRPr="00C8779D" w:rsidRDefault="007116A0">
      <w:pPr>
        <w:pStyle w:val="a3"/>
        <w:spacing w:before="36"/>
        <w:rPr>
          <w:rFonts w:ascii="仿宋_GB2312" w:eastAsia="仿宋_GB2312"/>
        </w:rPr>
      </w:pPr>
      <w:r w:rsidRPr="00C8779D">
        <w:rPr>
          <w:rFonts w:ascii="仿宋_GB2312" w:eastAsia="仿宋_GB2312" w:hint="eastAsia"/>
          <w:spacing w:val="-28"/>
        </w:rPr>
        <w:lastRenderedPageBreak/>
        <w:t xml:space="preserve">附表 </w:t>
      </w:r>
      <w:r w:rsidRPr="00C8779D">
        <w:rPr>
          <w:rFonts w:ascii="仿宋_GB2312" w:eastAsia="仿宋_GB2312" w:hint="eastAsia"/>
        </w:rPr>
        <w:t>4</w:t>
      </w:r>
    </w:p>
    <w:p w14:paraId="030C668E" w14:textId="77777777" w:rsidR="00E11F55" w:rsidRPr="00C8779D" w:rsidRDefault="007116A0">
      <w:pPr>
        <w:pStyle w:val="a3"/>
        <w:spacing w:before="36"/>
        <w:jc w:val="center"/>
        <w:rPr>
          <w:rFonts w:ascii="仿宋_GB2312" w:eastAsia="仿宋_GB2312"/>
          <w:sz w:val="28"/>
          <w:lang w:val="en-US" w:eastAsia="zh-Hans"/>
        </w:rPr>
      </w:pPr>
      <w:r w:rsidRPr="00C8779D">
        <w:rPr>
          <w:rFonts w:ascii="仿宋_GB2312" w:eastAsia="仿宋_GB2312" w:hAnsi="仿宋" w:cs="仿宋" w:hint="eastAsia"/>
          <w:b/>
          <w:bCs/>
          <w:sz w:val="36"/>
          <w:szCs w:val="36"/>
          <w:lang w:val="en-US" w:eastAsia="zh-Hans"/>
        </w:rPr>
        <w:t>市州推荐作品名单</w:t>
      </w:r>
      <w:r w:rsidRPr="00C8779D">
        <w:rPr>
          <w:rFonts w:ascii="仿宋_GB2312" w:eastAsia="仿宋_GB2312" w:hAnsi="仿宋" w:cs="仿宋" w:hint="eastAsia"/>
          <w:b/>
          <w:bCs/>
          <w:sz w:val="36"/>
          <w:szCs w:val="36"/>
          <w:lang w:eastAsia="zh-Hans"/>
        </w:rPr>
        <w:t>（</w:t>
      </w:r>
      <w:r w:rsidRPr="00C8779D">
        <w:rPr>
          <w:rFonts w:ascii="仿宋_GB2312" w:eastAsia="仿宋_GB2312" w:hAnsi="仿宋" w:cs="仿宋" w:hint="eastAsia"/>
          <w:b/>
          <w:bCs/>
          <w:sz w:val="36"/>
          <w:szCs w:val="36"/>
          <w:lang w:val="en-US" w:eastAsia="zh-Hans"/>
        </w:rPr>
        <w:t>数字创作类</w:t>
      </w:r>
      <w:r w:rsidRPr="00C8779D">
        <w:rPr>
          <w:rFonts w:ascii="仿宋_GB2312" w:eastAsia="仿宋_GB2312" w:hAnsi="仿宋" w:cs="仿宋" w:hint="eastAsia"/>
          <w:b/>
          <w:bCs/>
          <w:sz w:val="36"/>
          <w:szCs w:val="36"/>
          <w:lang w:eastAsia="zh-Hans"/>
        </w:rPr>
        <w:t>、</w:t>
      </w:r>
      <w:r w:rsidRPr="00C8779D">
        <w:rPr>
          <w:rFonts w:ascii="仿宋_GB2312" w:eastAsia="仿宋_GB2312" w:hAnsi="仿宋" w:cs="仿宋" w:hint="eastAsia"/>
          <w:b/>
          <w:bCs/>
          <w:sz w:val="36"/>
          <w:szCs w:val="36"/>
          <w:lang w:val="en-US" w:eastAsia="zh-Hans"/>
        </w:rPr>
        <w:t>计算思维类</w:t>
      </w:r>
      <w:r w:rsidRPr="00C8779D">
        <w:rPr>
          <w:rFonts w:ascii="仿宋_GB2312" w:eastAsia="仿宋_GB2312" w:hAnsi="仿宋" w:cs="仿宋" w:hint="eastAsia"/>
          <w:b/>
          <w:bCs/>
          <w:sz w:val="36"/>
          <w:szCs w:val="36"/>
          <w:lang w:eastAsia="zh-Hans"/>
        </w:rPr>
        <w:t>）</w:t>
      </w:r>
    </w:p>
    <w:p w14:paraId="0DC703AC" w14:textId="77777777" w:rsidR="00E11F55" w:rsidRPr="00C8779D" w:rsidRDefault="007116A0">
      <w:pPr>
        <w:spacing w:before="24" w:after="3"/>
        <w:ind w:left="180"/>
        <w:rPr>
          <w:rFonts w:ascii="仿宋_GB2312" w:eastAsia="仿宋_GB2312"/>
          <w:sz w:val="28"/>
        </w:rPr>
      </w:pPr>
      <w:r w:rsidRPr="00C8779D">
        <w:rPr>
          <w:rFonts w:ascii="仿宋_GB2312" w:eastAsia="仿宋_GB2312" w:hint="eastAsia"/>
          <w:sz w:val="28"/>
          <w:lang w:val="en-US" w:eastAsia="zh-Hans"/>
        </w:rPr>
        <w:t>市州</w:t>
      </w:r>
      <w:r w:rsidRPr="00C8779D">
        <w:rPr>
          <w:rFonts w:ascii="仿宋_GB2312" w:eastAsia="仿宋_GB2312" w:hint="eastAsia"/>
          <w:sz w:val="28"/>
        </w:rPr>
        <w:t>：</w:t>
      </w:r>
    </w:p>
    <w:tbl>
      <w:tblPr>
        <w:tblW w:w="0" w:type="auto"/>
        <w:tblInd w:w="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0"/>
        <w:gridCol w:w="708"/>
        <w:gridCol w:w="709"/>
        <w:gridCol w:w="708"/>
        <w:gridCol w:w="989"/>
        <w:gridCol w:w="704"/>
        <w:gridCol w:w="852"/>
        <w:gridCol w:w="708"/>
        <w:gridCol w:w="713"/>
        <w:gridCol w:w="709"/>
        <w:gridCol w:w="852"/>
      </w:tblGrid>
      <w:tr w:rsidR="002006E7" w:rsidRPr="00C8779D" w14:paraId="1EA1EA54" w14:textId="77777777">
        <w:trPr>
          <w:trHeight w:val="935"/>
        </w:trPr>
        <w:tc>
          <w:tcPr>
            <w:tcW w:w="710" w:type="dxa"/>
          </w:tcPr>
          <w:p w14:paraId="26E485CD" w14:textId="77777777" w:rsidR="00E11F55" w:rsidRPr="00C8779D" w:rsidRDefault="00E11F55">
            <w:pPr>
              <w:pStyle w:val="TableParagraph"/>
              <w:spacing w:before="4"/>
              <w:rPr>
                <w:rFonts w:ascii="仿宋_GB2312" w:eastAsia="仿宋_GB2312"/>
                <w:sz w:val="18"/>
              </w:rPr>
            </w:pPr>
          </w:p>
          <w:p w14:paraId="27EDC950" w14:textId="77777777" w:rsidR="00E11F55" w:rsidRPr="00C8779D" w:rsidRDefault="007116A0">
            <w:pPr>
              <w:pStyle w:val="TableParagraph"/>
              <w:ind w:left="95" w:right="85"/>
              <w:jc w:val="center"/>
              <w:rPr>
                <w:rFonts w:ascii="仿宋_GB2312" w:eastAsia="仿宋_GB2312"/>
                <w:b/>
                <w:sz w:val="24"/>
              </w:rPr>
            </w:pPr>
            <w:r w:rsidRPr="00C8779D">
              <w:rPr>
                <w:rFonts w:ascii="仿宋_GB2312" w:eastAsia="仿宋_GB2312" w:hint="eastAsia"/>
                <w:b/>
                <w:sz w:val="24"/>
              </w:rPr>
              <w:t>序号</w:t>
            </w:r>
          </w:p>
        </w:tc>
        <w:tc>
          <w:tcPr>
            <w:tcW w:w="708" w:type="dxa"/>
          </w:tcPr>
          <w:p w14:paraId="6850D29C" w14:textId="77777777" w:rsidR="00E11F55" w:rsidRPr="00C8779D" w:rsidRDefault="00E11F55">
            <w:pPr>
              <w:pStyle w:val="TableParagraph"/>
              <w:spacing w:before="4"/>
              <w:rPr>
                <w:rFonts w:ascii="仿宋_GB2312" w:eastAsia="仿宋_GB2312"/>
                <w:sz w:val="18"/>
              </w:rPr>
            </w:pPr>
          </w:p>
          <w:p w14:paraId="7FAC8E9F" w14:textId="77777777" w:rsidR="00E11F55" w:rsidRPr="00C8779D" w:rsidRDefault="007116A0">
            <w:pPr>
              <w:pStyle w:val="TableParagraph"/>
              <w:ind w:left="110"/>
              <w:rPr>
                <w:rFonts w:ascii="仿宋_GB2312" w:eastAsia="仿宋_GB2312"/>
                <w:b/>
                <w:sz w:val="24"/>
              </w:rPr>
            </w:pPr>
            <w:r w:rsidRPr="00C8779D">
              <w:rPr>
                <w:rFonts w:ascii="仿宋_GB2312" w:eastAsia="仿宋_GB2312" w:hint="eastAsia"/>
                <w:b/>
                <w:sz w:val="24"/>
              </w:rPr>
              <w:t>组别</w:t>
            </w:r>
          </w:p>
        </w:tc>
        <w:tc>
          <w:tcPr>
            <w:tcW w:w="709" w:type="dxa"/>
          </w:tcPr>
          <w:p w14:paraId="19E875CE" w14:textId="77777777" w:rsidR="00E11F55" w:rsidRPr="00C8779D" w:rsidRDefault="00E11F55">
            <w:pPr>
              <w:pStyle w:val="TableParagraph"/>
              <w:spacing w:before="4"/>
              <w:rPr>
                <w:rFonts w:ascii="仿宋_GB2312" w:eastAsia="仿宋_GB2312"/>
                <w:sz w:val="18"/>
              </w:rPr>
            </w:pPr>
          </w:p>
          <w:p w14:paraId="05FC260C" w14:textId="77777777" w:rsidR="00E11F55" w:rsidRPr="00C8779D" w:rsidRDefault="007116A0">
            <w:pPr>
              <w:pStyle w:val="TableParagraph"/>
              <w:ind w:left="112"/>
              <w:rPr>
                <w:rFonts w:ascii="仿宋_GB2312" w:eastAsia="仿宋_GB2312"/>
                <w:b/>
                <w:sz w:val="24"/>
              </w:rPr>
            </w:pPr>
            <w:r w:rsidRPr="00C8779D">
              <w:rPr>
                <w:rFonts w:ascii="仿宋_GB2312" w:eastAsia="仿宋_GB2312" w:hint="eastAsia"/>
                <w:b/>
                <w:sz w:val="24"/>
              </w:rPr>
              <w:t>大类</w:t>
            </w:r>
          </w:p>
        </w:tc>
        <w:tc>
          <w:tcPr>
            <w:tcW w:w="708" w:type="dxa"/>
          </w:tcPr>
          <w:p w14:paraId="354C5567" w14:textId="77777777" w:rsidR="00E11F55" w:rsidRPr="00C8779D" w:rsidRDefault="00E11F55">
            <w:pPr>
              <w:pStyle w:val="TableParagraph"/>
              <w:spacing w:before="4"/>
              <w:rPr>
                <w:rFonts w:ascii="仿宋_GB2312" w:eastAsia="仿宋_GB2312"/>
                <w:sz w:val="18"/>
              </w:rPr>
            </w:pPr>
          </w:p>
          <w:p w14:paraId="4C752F5A" w14:textId="77777777" w:rsidR="00E11F55" w:rsidRPr="00C8779D" w:rsidRDefault="007116A0">
            <w:pPr>
              <w:pStyle w:val="TableParagraph"/>
              <w:ind w:left="112"/>
              <w:rPr>
                <w:rFonts w:ascii="仿宋_GB2312" w:eastAsia="仿宋_GB2312"/>
                <w:b/>
                <w:sz w:val="24"/>
              </w:rPr>
            </w:pPr>
            <w:r w:rsidRPr="00C8779D">
              <w:rPr>
                <w:rFonts w:ascii="仿宋_GB2312" w:eastAsia="仿宋_GB2312" w:hint="eastAsia"/>
                <w:b/>
                <w:sz w:val="24"/>
              </w:rPr>
              <w:t>项目</w:t>
            </w:r>
          </w:p>
        </w:tc>
        <w:tc>
          <w:tcPr>
            <w:tcW w:w="989" w:type="dxa"/>
          </w:tcPr>
          <w:p w14:paraId="46A66EDB" w14:textId="77777777" w:rsidR="00E11F55" w:rsidRPr="00C8779D" w:rsidRDefault="007116A0">
            <w:pPr>
              <w:pStyle w:val="TableParagraph"/>
              <w:spacing w:before="15" w:line="170" w:lineRule="auto"/>
              <w:ind w:left="131" w:right="122"/>
              <w:jc w:val="center"/>
              <w:rPr>
                <w:rFonts w:ascii="仿宋_GB2312" w:eastAsia="仿宋_GB2312"/>
                <w:b/>
                <w:sz w:val="24"/>
              </w:rPr>
            </w:pPr>
            <w:r w:rsidRPr="00C8779D">
              <w:rPr>
                <w:rFonts w:ascii="仿宋_GB2312" w:eastAsia="仿宋_GB2312" w:hint="eastAsia"/>
                <w:b/>
                <w:spacing w:val="-6"/>
                <w:sz w:val="24"/>
              </w:rPr>
              <w:t>是否为项目校</w:t>
            </w:r>
          </w:p>
          <w:p w14:paraId="79F79542" w14:textId="77777777" w:rsidR="00E11F55" w:rsidRPr="00C8779D" w:rsidRDefault="007116A0">
            <w:pPr>
              <w:pStyle w:val="TableParagraph"/>
              <w:spacing w:line="273" w:lineRule="exact"/>
              <w:ind w:left="131" w:right="122"/>
              <w:jc w:val="center"/>
              <w:rPr>
                <w:rFonts w:ascii="仿宋_GB2312" w:eastAsia="仿宋_GB2312"/>
                <w:b/>
                <w:sz w:val="24"/>
              </w:rPr>
            </w:pPr>
            <w:r w:rsidRPr="00C8779D">
              <w:rPr>
                <w:rFonts w:ascii="仿宋_GB2312" w:eastAsia="仿宋_GB2312" w:hint="eastAsia"/>
                <w:b/>
                <w:sz w:val="24"/>
              </w:rPr>
              <w:t>作品</w:t>
            </w:r>
          </w:p>
        </w:tc>
        <w:tc>
          <w:tcPr>
            <w:tcW w:w="704" w:type="dxa"/>
          </w:tcPr>
          <w:p w14:paraId="2A25ECAE" w14:textId="77777777" w:rsidR="00E11F55" w:rsidRPr="00C8779D" w:rsidRDefault="007116A0">
            <w:pPr>
              <w:pStyle w:val="TableParagraph"/>
              <w:spacing w:before="171" w:line="170" w:lineRule="auto"/>
              <w:ind w:left="109" w:right="97"/>
              <w:rPr>
                <w:rFonts w:ascii="仿宋_GB2312" w:eastAsia="仿宋_GB2312"/>
                <w:b/>
                <w:sz w:val="24"/>
              </w:rPr>
            </w:pPr>
            <w:r w:rsidRPr="00C8779D">
              <w:rPr>
                <w:rFonts w:ascii="仿宋_GB2312" w:eastAsia="仿宋_GB2312" w:hint="eastAsia"/>
                <w:b/>
                <w:sz w:val="24"/>
              </w:rPr>
              <w:t>作品编号</w:t>
            </w:r>
          </w:p>
        </w:tc>
        <w:tc>
          <w:tcPr>
            <w:tcW w:w="852" w:type="dxa"/>
          </w:tcPr>
          <w:p w14:paraId="0BF591AD" w14:textId="77777777" w:rsidR="00E11F55" w:rsidRPr="00C8779D" w:rsidRDefault="007116A0">
            <w:pPr>
              <w:pStyle w:val="TableParagraph"/>
              <w:spacing w:before="171" w:line="170" w:lineRule="auto"/>
              <w:ind w:left="181" w:right="173"/>
              <w:rPr>
                <w:rFonts w:ascii="仿宋_GB2312" w:eastAsia="仿宋_GB2312"/>
                <w:b/>
                <w:sz w:val="24"/>
              </w:rPr>
            </w:pPr>
            <w:r w:rsidRPr="00C8779D">
              <w:rPr>
                <w:rFonts w:ascii="仿宋_GB2312" w:eastAsia="仿宋_GB2312" w:hint="eastAsia"/>
                <w:b/>
                <w:sz w:val="24"/>
              </w:rPr>
              <w:t>作品名称</w:t>
            </w:r>
          </w:p>
        </w:tc>
        <w:tc>
          <w:tcPr>
            <w:tcW w:w="708" w:type="dxa"/>
          </w:tcPr>
          <w:p w14:paraId="66E251BE" w14:textId="77777777" w:rsidR="00E11F55" w:rsidRPr="00C8779D" w:rsidRDefault="007116A0">
            <w:pPr>
              <w:pStyle w:val="TableParagraph"/>
              <w:spacing w:before="171" w:line="170" w:lineRule="auto"/>
              <w:ind w:left="104" w:right="87"/>
              <w:rPr>
                <w:rFonts w:ascii="仿宋_GB2312" w:eastAsia="仿宋_GB2312"/>
                <w:b/>
                <w:sz w:val="24"/>
              </w:rPr>
            </w:pPr>
            <w:r w:rsidRPr="00C8779D">
              <w:rPr>
                <w:rFonts w:ascii="仿宋_GB2312" w:eastAsia="仿宋_GB2312" w:hint="eastAsia"/>
                <w:b/>
                <w:sz w:val="24"/>
              </w:rPr>
              <w:t>作者姓名</w:t>
            </w:r>
          </w:p>
        </w:tc>
        <w:tc>
          <w:tcPr>
            <w:tcW w:w="713" w:type="dxa"/>
          </w:tcPr>
          <w:p w14:paraId="1366D332" w14:textId="77777777" w:rsidR="00E11F55" w:rsidRPr="00C8779D" w:rsidRDefault="007116A0">
            <w:pPr>
              <w:pStyle w:val="TableParagraph"/>
              <w:spacing w:before="171" w:line="170" w:lineRule="auto"/>
              <w:ind w:left="107" w:right="80"/>
              <w:rPr>
                <w:rFonts w:ascii="仿宋_GB2312" w:eastAsia="仿宋_GB2312"/>
                <w:b/>
                <w:sz w:val="24"/>
              </w:rPr>
            </w:pPr>
            <w:r w:rsidRPr="00C8779D">
              <w:rPr>
                <w:rFonts w:ascii="仿宋_GB2312" w:eastAsia="仿宋_GB2312" w:hint="eastAsia"/>
                <w:b/>
                <w:sz w:val="24"/>
              </w:rPr>
              <w:t>所在学校</w:t>
            </w:r>
          </w:p>
        </w:tc>
        <w:tc>
          <w:tcPr>
            <w:tcW w:w="709" w:type="dxa"/>
          </w:tcPr>
          <w:p w14:paraId="6AC0F197" w14:textId="77777777" w:rsidR="00E11F55" w:rsidRPr="00C8779D" w:rsidRDefault="00E11F55">
            <w:pPr>
              <w:pStyle w:val="TableParagraph"/>
              <w:spacing w:before="4"/>
              <w:rPr>
                <w:rFonts w:ascii="仿宋_GB2312" w:eastAsia="仿宋_GB2312"/>
                <w:sz w:val="18"/>
              </w:rPr>
            </w:pPr>
          </w:p>
          <w:p w14:paraId="07011230" w14:textId="77777777" w:rsidR="00E11F55" w:rsidRPr="00C8779D" w:rsidRDefault="007116A0">
            <w:pPr>
              <w:pStyle w:val="TableParagraph"/>
              <w:ind w:left="111"/>
              <w:rPr>
                <w:rFonts w:ascii="仿宋_GB2312" w:eastAsia="仿宋_GB2312"/>
                <w:b/>
                <w:sz w:val="24"/>
              </w:rPr>
            </w:pPr>
            <w:r w:rsidRPr="00C8779D">
              <w:rPr>
                <w:rFonts w:ascii="仿宋_GB2312" w:eastAsia="仿宋_GB2312" w:hint="eastAsia"/>
                <w:b/>
                <w:sz w:val="24"/>
              </w:rPr>
              <w:t>年级</w:t>
            </w:r>
          </w:p>
        </w:tc>
        <w:tc>
          <w:tcPr>
            <w:tcW w:w="852" w:type="dxa"/>
          </w:tcPr>
          <w:p w14:paraId="4F23773B" w14:textId="77777777" w:rsidR="00E11F55" w:rsidRPr="00C8779D" w:rsidRDefault="007116A0">
            <w:pPr>
              <w:pStyle w:val="TableParagraph"/>
              <w:spacing w:before="171" w:line="170" w:lineRule="auto"/>
              <w:ind w:left="183" w:right="171"/>
              <w:rPr>
                <w:rFonts w:ascii="仿宋_GB2312" w:eastAsia="仿宋_GB2312"/>
                <w:b/>
                <w:sz w:val="24"/>
              </w:rPr>
            </w:pPr>
            <w:r w:rsidRPr="00C8779D">
              <w:rPr>
                <w:rFonts w:ascii="仿宋_GB2312" w:eastAsia="仿宋_GB2312" w:hint="eastAsia"/>
                <w:b/>
                <w:sz w:val="24"/>
              </w:rPr>
              <w:t>指导教师</w:t>
            </w:r>
          </w:p>
        </w:tc>
      </w:tr>
      <w:tr w:rsidR="002006E7" w:rsidRPr="00C8779D" w14:paraId="64B884AE" w14:textId="77777777">
        <w:trPr>
          <w:trHeight w:val="446"/>
        </w:trPr>
        <w:tc>
          <w:tcPr>
            <w:tcW w:w="710" w:type="dxa"/>
          </w:tcPr>
          <w:p w14:paraId="44A74E77" w14:textId="77777777" w:rsidR="00E11F55" w:rsidRPr="00C8779D" w:rsidRDefault="007116A0">
            <w:pPr>
              <w:pStyle w:val="TableParagraph"/>
              <w:spacing w:before="69"/>
              <w:ind w:left="5"/>
              <w:jc w:val="center"/>
              <w:rPr>
                <w:rFonts w:ascii="仿宋_GB2312" w:eastAsia="仿宋_GB2312"/>
                <w:sz w:val="24"/>
              </w:rPr>
            </w:pPr>
            <w:r w:rsidRPr="00C8779D">
              <w:rPr>
                <w:rFonts w:ascii="仿宋_GB2312" w:eastAsia="仿宋_GB2312" w:hint="eastAsia"/>
                <w:sz w:val="24"/>
              </w:rPr>
              <w:t>1</w:t>
            </w:r>
          </w:p>
        </w:tc>
        <w:tc>
          <w:tcPr>
            <w:tcW w:w="708" w:type="dxa"/>
          </w:tcPr>
          <w:p w14:paraId="6179FCAD" w14:textId="77777777" w:rsidR="00E11F55" w:rsidRPr="00C8779D" w:rsidRDefault="00E11F55">
            <w:pPr>
              <w:pStyle w:val="TableParagraph"/>
              <w:rPr>
                <w:rFonts w:ascii="仿宋_GB2312" w:eastAsia="仿宋_GB2312"/>
                <w:sz w:val="24"/>
              </w:rPr>
            </w:pPr>
          </w:p>
        </w:tc>
        <w:tc>
          <w:tcPr>
            <w:tcW w:w="709" w:type="dxa"/>
          </w:tcPr>
          <w:p w14:paraId="1FDF63B3" w14:textId="77777777" w:rsidR="00E11F55" w:rsidRPr="00C8779D" w:rsidRDefault="00E11F55">
            <w:pPr>
              <w:pStyle w:val="TableParagraph"/>
              <w:rPr>
                <w:rFonts w:ascii="仿宋_GB2312" w:eastAsia="仿宋_GB2312"/>
                <w:sz w:val="24"/>
              </w:rPr>
            </w:pPr>
          </w:p>
        </w:tc>
        <w:tc>
          <w:tcPr>
            <w:tcW w:w="708" w:type="dxa"/>
          </w:tcPr>
          <w:p w14:paraId="58007E40" w14:textId="77777777" w:rsidR="00E11F55" w:rsidRPr="00C8779D" w:rsidRDefault="00E11F55">
            <w:pPr>
              <w:pStyle w:val="TableParagraph"/>
              <w:rPr>
                <w:rFonts w:ascii="仿宋_GB2312" w:eastAsia="仿宋_GB2312"/>
                <w:sz w:val="24"/>
              </w:rPr>
            </w:pPr>
          </w:p>
        </w:tc>
        <w:tc>
          <w:tcPr>
            <w:tcW w:w="989" w:type="dxa"/>
          </w:tcPr>
          <w:p w14:paraId="25F84E3E" w14:textId="77777777" w:rsidR="00E11F55" w:rsidRPr="00C8779D" w:rsidRDefault="00E11F55">
            <w:pPr>
              <w:pStyle w:val="TableParagraph"/>
              <w:rPr>
                <w:rFonts w:ascii="仿宋_GB2312" w:eastAsia="仿宋_GB2312"/>
                <w:sz w:val="24"/>
              </w:rPr>
            </w:pPr>
          </w:p>
        </w:tc>
        <w:tc>
          <w:tcPr>
            <w:tcW w:w="704" w:type="dxa"/>
          </w:tcPr>
          <w:p w14:paraId="41DE7711" w14:textId="77777777" w:rsidR="00E11F55" w:rsidRPr="00C8779D" w:rsidRDefault="00E11F55">
            <w:pPr>
              <w:pStyle w:val="TableParagraph"/>
              <w:rPr>
                <w:rFonts w:ascii="仿宋_GB2312" w:eastAsia="仿宋_GB2312"/>
                <w:sz w:val="24"/>
              </w:rPr>
            </w:pPr>
          </w:p>
        </w:tc>
        <w:tc>
          <w:tcPr>
            <w:tcW w:w="852" w:type="dxa"/>
          </w:tcPr>
          <w:p w14:paraId="0E8A9927" w14:textId="77777777" w:rsidR="00E11F55" w:rsidRPr="00C8779D" w:rsidRDefault="00E11F55">
            <w:pPr>
              <w:pStyle w:val="TableParagraph"/>
              <w:rPr>
                <w:rFonts w:ascii="仿宋_GB2312" w:eastAsia="仿宋_GB2312"/>
                <w:sz w:val="24"/>
              </w:rPr>
            </w:pPr>
          </w:p>
        </w:tc>
        <w:tc>
          <w:tcPr>
            <w:tcW w:w="708" w:type="dxa"/>
          </w:tcPr>
          <w:p w14:paraId="762215B4" w14:textId="77777777" w:rsidR="00E11F55" w:rsidRPr="00C8779D" w:rsidRDefault="00E11F55">
            <w:pPr>
              <w:pStyle w:val="TableParagraph"/>
              <w:rPr>
                <w:rFonts w:ascii="仿宋_GB2312" w:eastAsia="仿宋_GB2312"/>
                <w:sz w:val="24"/>
              </w:rPr>
            </w:pPr>
          </w:p>
        </w:tc>
        <w:tc>
          <w:tcPr>
            <w:tcW w:w="713" w:type="dxa"/>
          </w:tcPr>
          <w:p w14:paraId="14A77E7F" w14:textId="77777777" w:rsidR="00E11F55" w:rsidRPr="00C8779D" w:rsidRDefault="00E11F55">
            <w:pPr>
              <w:pStyle w:val="TableParagraph"/>
              <w:rPr>
                <w:rFonts w:ascii="仿宋_GB2312" w:eastAsia="仿宋_GB2312"/>
                <w:sz w:val="24"/>
              </w:rPr>
            </w:pPr>
          </w:p>
        </w:tc>
        <w:tc>
          <w:tcPr>
            <w:tcW w:w="709" w:type="dxa"/>
          </w:tcPr>
          <w:p w14:paraId="78AC9B62" w14:textId="77777777" w:rsidR="00E11F55" w:rsidRPr="00C8779D" w:rsidRDefault="00E11F55">
            <w:pPr>
              <w:pStyle w:val="TableParagraph"/>
              <w:rPr>
                <w:rFonts w:ascii="仿宋_GB2312" w:eastAsia="仿宋_GB2312"/>
                <w:sz w:val="24"/>
              </w:rPr>
            </w:pPr>
          </w:p>
        </w:tc>
        <w:tc>
          <w:tcPr>
            <w:tcW w:w="852" w:type="dxa"/>
          </w:tcPr>
          <w:p w14:paraId="10D20939" w14:textId="77777777" w:rsidR="00E11F55" w:rsidRPr="00C8779D" w:rsidRDefault="00E11F55">
            <w:pPr>
              <w:pStyle w:val="TableParagraph"/>
              <w:rPr>
                <w:rFonts w:ascii="仿宋_GB2312" w:eastAsia="仿宋_GB2312"/>
                <w:sz w:val="24"/>
              </w:rPr>
            </w:pPr>
          </w:p>
        </w:tc>
      </w:tr>
      <w:tr w:rsidR="002006E7" w:rsidRPr="00C8779D" w14:paraId="739DC8B7" w14:textId="77777777">
        <w:trPr>
          <w:trHeight w:val="441"/>
        </w:trPr>
        <w:tc>
          <w:tcPr>
            <w:tcW w:w="710" w:type="dxa"/>
          </w:tcPr>
          <w:p w14:paraId="15C6F12A" w14:textId="77777777" w:rsidR="00E11F55" w:rsidRPr="00C8779D" w:rsidRDefault="007116A0">
            <w:pPr>
              <w:pStyle w:val="TableParagraph"/>
              <w:spacing w:before="67"/>
              <w:ind w:left="5"/>
              <w:jc w:val="center"/>
              <w:rPr>
                <w:rFonts w:ascii="仿宋_GB2312" w:eastAsia="仿宋_GB2312"/>
                <w:sz w:val="24"/>
              </w:rPr>
            </w:pPr>
            <w:r w:rsidRPr="00C8779D">
              <w:rPr>
                <w:rFonts w:ascii="仿宋_GB2312" w:eastAsia="仿宋_GB2312" w:hint="eastAsia"/>
                <w:sz w:val="24"/>
              </w:rPr>
              <w:t>2</w:t>
            </w:r>
          </w:p>
        </w:tc>
        <w:tc>
          <w:tcPr>
            <w:tcW w:w="708" w:type="dxa"/>
          </w:tcPr>
          <w:p w14:paraId="0C1E8598" w14:textId="77777777" w:rsidR="00E11F55" w:rsidRPr="00C8779D" w:rsidRDefault="00E11F55">
            <w:pPr>
              <w:pStyle w:val="TableParagraph"/>
              <w:rPr>
                <w:rFonts w:ascii="仿宋_GB2312" w:eastAsia="仿宋_GB2312"/>
                <w:sz w:val="24"/>
              </w:rPr>
            </w:pPr>
          </w:p>
        </w:tc>
        <w:tc>
          <w:tcPr>
            <w:tcW w:w="709" w:type="dxa"/>
          </w:tcPr>
          <w:p w14:paraId="09F7C794" w14:textId="77777777" w:rsidR="00E11F55" w:rsidRPr="00C8779D" w:rsidRDefault="00E11F55">
            <w:pPr>
              <w:pStyle w:val="TableParagraph"/>
              <w:rPr>
                <w:rFonts w:ascii="仿宋_GB2312" w:eastAsia="仿宋_GB2312"/>
                <w:sz w:val="24"/>
              </w:rPr>
            </w:pPr>
          </w:p>
        </w:tc>
        <w:tc>
          <w:tcPr>
            <w:tcW w:w="708" w:type="dxa"/>
          </w:tcPr>
          <w:p w14:paraId="01B02474" w14:textId="77777777" w:rsidR="00E11F55" w:rsidRPr="00C8779D" w:rsidRDefault="00E11F55">
            <w:pPr>
              <w:pStyle w:val="TableParagraph"/>
              <w:rPr>
                <w:rFonts w:ascii="仿宋_GB2312" w:eastAsia="仿宋_GB2312"/>
                <w:sz w:val="24"/>
              </w:rPr>
            </w:pPr>
          </w:p>
        </w:tc>
        <w:tc>
          <w:tcPr>
            <w:tcW w:w="989" w:type="dxa"/>
          </w:tcPr>
          <w:p w14:paraId="5D7325A5" w14:textId="77777777" w:rsidR="00E11F55" w:rsidRPr="00C8779D" w:rsidRDefault="00E11F55">
            <w:pPr>
              <w:pStyle w:val="TableParagraph"/>
              <w:rPr>
                <w:rFonts w:ascii="仿宋_GB2312" w:eastAsia="仿宋_GB2312"/>
                <w:sz w:val="24"/>
              </w:rPr>
            </w:pPr>
          </w:p>
        </w:tc>
        <w:tc>
          <w:tcPr>
            <w:tcW w:w="704" w:type="dxa"/>
          </w:tcPr>
          <w:p w14:paraId="25780AEE" w14:textId="77777777" w:rsidR="00E11F55" w:rsidRPr="00C8779D" w:rsidRDefault="00E11F55">
            <w:pPr>
              <w:pStyle w:val="TableParagraph"/>
              <w:rPr>
                <w:rFonts w:ascii="仿宋_GB2312" w:eastAsia="仿宋_GB2312"/>
                <w:sz w:val="24"/>
              </w:rPr>
            </w:pPr>
          </w:p>
        </w:tc>
        <w:tc>
          <w:tcPr>
            <w:tcW w:w="852" w:type="dxa"/>
          </w:tcPr>
          <w:p w14:paraId="09480ABB" w14:textId="77777777" w:rsidR="00E11F55" w:rsidRPr="00C8779D" w:rsidRDefault="00E11F55">
            <w:pPr>
              <w:pStyle w:val="TableParagraph"/>
              <w:rPr>
                <w:rFonts w:ascii="仿宋_GB2312" w:eastAsia="仿宋_GB2312"/>
                <w:sz w:val="24"/>
              </w:rPr>
            </w:pPr>
          </w:p>
        </w:tc>
        <w:tc>
          <w:tcPr>
            <w:tcW w:w="708" w:type="dxa"/>
          </w:tcPr>
          <w:p w14:paraId="2BD0593D" w14:textId="77777777" w:rsidR="00E11F55" w:rsidRPr="00C8779D" w:rsidRDefault="00E11F55">
            <w:pPr>
              <w:pStyle w:val="TableParagraph"/>
              <w:rPr>
                <w:rFonts w:ascii="仿宋_GB2312" w:eastAsia="仿宋_GB2312"/>
                <w:sz w:val="24"/>
              </w:rPr>
            </w:pPr>
          </w:p>
        </w:tc>
        <w:tc>
          <w:tcPr>
            <w:tcW w:w="713" w:type="dxa"/>
          </w:tcPr>
          <w:p w14:paraId="72FC4090" w14:textId="77777777" w:rsidR="00E11F55" w:rsidRPr="00C8779D" w:rsidRDefault="00E11F55">
            <w:pPr>
              <w:pStyle w:val="TableParagraph"/>
              <w:rPr>
                <w:rFonts w:ascii="仿宋_GB2312" w:eastAsia="仿宋_GB2312"/>
                <w:sz w:val="24"/>
              </w:rPr>
            </w:pPr>
          </w:p>
        </w:tc>
        <w:tc>
          <w:tcPr>
            <w:tcW w:w="709" w:type="dxa"/>
          </w:tcPr>
          <w:p w14:paraId="5245D87C" w14:textId="77777777" w:rsidR="00E11F55" w:rsidRPr="00C8779D" w:rsidRDefault="00E11F55">
            <w:pPr>
              <w:pStyle w:val="TableParagraph"/>
              <w:rPr>
                <w:rFonts w:ascii="仿宋_GB2312" w:eastAsia="仿宋_GB2312"/>
                <w:sz w:val="24"/>
              </w:rPr>
            </w:pPr>
          </w:p>
        </w:tc>
        <w:tc>
          <w:tcPr>
            <w:tcW w:w="852" w:type="dxa"/>
          </w:tcPr>
          <w:p w14:paraId="5C8EF6C5" w14:textId="77777777" w:rsidR="00E11F55" w:rsidRPr="00C8779D" w:rsidRDefault="00E11F55">
            <w:pPr>
              <w:pStyle w:val="TableParagraph"/>
              <w:rPr>
                <w:rFonts w:ascii="仿宋_GB2312" w:eastAsia="仿宋_GB2312"/>
                <w:sz w:val="24"/>
              </w:rPr>
            </w:pPr>
          </w:p>
        </w:tc>
      </w:tr>
      <w:tr w:rsidR="002006E7" w:rsidRPr="00C8779D" w14:paraId="2A597810" w14:textId="77777777">
        <w:trPr>
          <w:trHeight w:val="448"/>
        </w:trPr>
        <w:tc>
          <w:tcPr>
            <w:tcW w:w="710" w:type="dxa"/>
          </w:tcPr>
          <w:p w14:paraId="072A1CEE" w14:textId="77777777" w:rsidR="00E11F55" w:rsidRPr="00C8779D" w:rsidRDefault="007116A0">
            <w:pPr>
              <w:pStyle w:val="TableParagraph"/>
              <w:spacing w:before="69"/>
              <w:ind w:left="5"/>
              <w:jc w:val="center"/>
              <w:rPr>
                <w:rFonts w:ascii="仿宋_GB2312" w:eastAsia="仿宋_GB2312"/>
                <w:sz w:val="24"/>
              </w:rPr>
            </w:pPr>
            <w:r w:rsidRPr="00C8779D">
              <w:rPr>
                <w:rFonts w:ascii="仿宋_GB2312" w:eastAsia="仿宋_GB2312" w:hint="eastAsia"/>
                <w:sz w:val="24"/>
              </w:rPr>
              <w:t>3</w:t>
            </w:r>
          </w:p>
        </w:tc>
        <w:tc>
          <w:tcPr>
            <w:tcW w:w="708" w:type="dxa"/>
          </w:tcPr>
          <w:p w14:paraId="75A48118" w14:textId="77777777" w:rsidR="00E11F55" w:rsidRPr="00C8779D" w:rsidRDefault="00E11F55">
            <w:pPr>
              <w:pStyle w:val="TableParagraph"/>
              <w:rPr>
                <w:rFonts w:ascii="仿宋_GB2312" w:eastAsia="仿宋_GB2312"/>
                <w:sz w:val="24"/>
              </w:rPr>
            </w:pPr>
          </w:p>
        </w:tc>
        <w:tc>
          <w:tcPr>
            <w:tcW w:w="709" w:type="dxa"/>
          </w:tcPr>
          <w:p w14:paraId="42F95D1F" w14:textId="77777777" w:rsidR="00E11F55" w:rsidRPr="00C8779D" w:rsidRDefault="00E11F55">
            <w:pPr>
              <w:pStyle w:val="TableParagraph"/>
              <w:rPr>
                <w:rFonts w:ascii="仿宋_GB2312" w:eastAsia="仿宋_GB2312"/>
                <w:sz w:val="24"/>
              </w:rPr>
            </w:pPr>
          </w:p>
        </w:tc>
        <w:tc>
          <w:tcPr>
            <w:tcW w:w="708" w:type="dxa"/>
          </w:tcPr>
          <w:p w14:paraId="73763B36" w14:textId="77777777" w:rsidR="00E11F55" w:rsidRPr="00C8779D" w:rsidRDefault="00E11F55">
            <w:pPr>
              <w:pStyle w:val="TableParagraph"/>
              <w:rPr>
                <w:rFonts w:ascii="仿宋_GB2312" w:eastAsia="仿宋_GB2312"/>
                <w:sz w:val="24"/>
              </w:rPr>
            </w:pPr>
          </w:p>
        </w:tc>
        <w:tc>
          <w:tcPr>
            <w:tcW w:w="989" w:type="dxa"/>
          </w:tcPr>
          <w:p w14:paraId="19CA755D" w14:textId="77777777" w:rsidR="00E11F55" w:rsidRPr="00C8779D" w:rsidRDefault="00E11F55">
            <w:pPr>
              <w:pStyle w:val="TableParagraph"/>
              <w:rPr>
                <w:rFonts w:ascii="仿宋_GB2312" w:eastAsia="仿宋_GB2312"/>
                <w:sz w:val="24"/>
              </w:rPr>
            </w:pPr>
          </w:p>
        </w:tc>
        <w:tc>
          <w:tcPr>
            <w:tcW w:w="704" w:type="dxa"/>
          </w:tcPr>
          <w:p w14:paraId="0705363F" w14:textId="77777777" w:rsidR="00E11F55" w:rsidRPr="00C8779D" w:rsidRDefault="00E11F55">
            <w:pPr>
              <w:pStyle w:val="TableParagraph"/>
              <w:rPr>
                <w:rFonts w:ascii="仿宋_GB2312" w:eastAsia="仿宋_GB2312"/>
                <w:sz w:val="24"/>
              </w:rPr>
            </w:pPr>
          </w:p>
        </w:tc>
        <w:tc>
          <w:tcPr>
            <w:tcW w:w="852" w:type="dxa"/>
          </w:tcPr>
          <w:p w14:paraId="6DFED0F9" w14:textId="77777777" w:rsidR="00E11F55" w:rsidRPr="00C8779D" w:rsidRDefault="00E11F55">
            <w:pPr>
              <w:pStyle w:val="TableParagraph"/>
              <w:rPr>
                <w:rFonts w:ascii="仿宋_GB2312" w:eastAsia="仿宋_GB2312"/>
                <w:sz w:val="24"/>
              </w:rPr>
            </w:pPr>
          </w:p>
        </w:tc>
        <w:tc>
          <w:tcPr>
            <w:tcW w:w="708" w:type="dxa"/>
          </w:tcPr>
          <w:p w14:paraId="63A3C23D" w14:textId="77777777" w:rsidR="00E11F55" w:rsidRPr="00C8779D" w:rsidRDefault="00E11F55">
            <w:pPr>
              <w:pStyle w:val="TableParagraph"/>
              <w:rPr>
                <w:rFonts w:ascii="仿宋_GB2312" w:eastAsia="仿宋_GB2312"/>
                <w:sz w:val="24"/>
              </w:rPr>
            </w:pPr>
          </w:p>
        </w:tc>
        <w:tc>
          <w:tcPr>
            <w:tcW w:w="713" w:type="dxa"/>
          </w:tcPr>
          <w:p w14:paraId="1C5F79A6" w14:textId="77777777" w:rsidR="00E11F55" w:rsidRPr="00C8779D" w:rsidRDefault="00E11F55">
            <w:pPr>
              <w:pStyle w:val="TableParagraph"/>
              <w:rPr>
                <w:rFonts w:ascii="仿宋_GB2312" w:eastAsia="仿宋_GB2312"/>
                <w:sz w:val="24"/>
              </w:rPr>
            </w:pPr>
          </w:p>
        </w:tc>
        <w:tc>
          <w:tcPr>
            <w:tcW w:w="709" w:type="dxa"/>
          </w:tcPr>
          <w:p w14:paraId="15CAA6D4" w14:textId="77777777" w:rsidR="00E11F55" w:rsidRPr="00C8779D" w:rsidRDefault="00E11F55">
            <w:pPr>
              <w:pStyle w:val="TableParagraph"/>
              <w:rPr>
                <w:rFonts w:ascii="仿宋_GB2312" w:eastAsia="仿宋_GB2312"/>
                <w:sz w:val="24"/>
              </w:rPr>
            </w:pPr>
          </w:p>
        </w:tc>
        <w:tc>
          <w:tcPr>
            <w:tcW w:w="852" w:type="dxa"/>
          </w:tcPr>
          <w:p w14:paraId="1A6EDE79" w14:textId="77777777" w:rsidR="00E11F55" w:rsidRPr="00C8779D" w:rsidRDefault="00E11F55">
            <w:pPr>
              <w:pStyle w:val="TableParagraph"/>
              <w:rPr>
                <w:rFonts w:ascii="仿宋_GB2312" w:eastAsia="仿宋_GB2312"/>
                <w:sz w:val="24"/>
              </w:rPr>
            </w:pPr>
          </w:p>
        </w:tc>
      </w:tr>
      <w:tr w:rsidR="002006E7" w:rsidRPr="00C8779D" w14:paraId="6B5BBFE2" w14:textId="77777777">
        <w:trPr>
          <w:trHeight w:val="446"/>
        </w:trPr>
        <w:tc>
          <w:tcPr>
            <w:tcW w:w="710" w:type="dxa"/>
          </w:tcPr>
          <w:p w14:paraId="455FC8D1" w14:textId="77777777" w:rsidR="00E11F55" w:rsidRPr="00C8779D" w:rsidRDefault="007116A0">
            <w:pPr>
              <w:pStyle w:val="TableParagraph"/>
              <w:spacing w:before="69"/>
              <w:ind w:left="5"/>
              <w:jc w:val="center"/>
              <w:rPr>
                <w:rFonts w:ascii="仿宋_GB2312" w:eastAsia="仿宋_GB2312"/>
                <w:sz w:val="24"/>
              </w:rPr>
            </w:pPr>
            <w:r w:rsidRPr="00C8779D">
              <w:rPr>
                <w:rFonts w:ascii="仿宋_GB2312" w:eastAsia="仿宋_GB2312" w:hint="eastAsia"/>
                <w:sz w:val="24"/>
              </w:rPr>
              <w:t>4</w:t>
            </w:r>
          </w:p>
        </w:tc>
        <w:tc>
          <w:tcPr>
            <w:tcW w:w="708" w:type="dxa"/>
          </w:tcPr>
          <w:p w14:paraId="06A7CCF3" w14:textId="77777777" w:rsidR="00E11F55" w:rsidRPr="00C8779D" w:rsidRDefault="00E11F55">
            <w:pPr>
              <w:pStyle w:val="TableParagraph"/>
              <w:rPr>
                <w:rFonts w:ascii="仿宋_GB2312" w:eastAsia="仿宋_GB2312"/>
                <w:sz w:val="24"/>
              </w:rPr>
            </w:pPr>
          </w:p>
        </w:tc>
        <w:tc>
          <w:tcPr>
            <w:tcW w:w="709" w:type="dxa"/>
          </w:tcPr>
          <w:p w14:paraId="6E6E43A4" w14:textId="77777777" w:rsidR="00E11F55" w:rsidRPr="00C8779D" w:rsidRDefault="00E11F55">
            <w:pPr>
              <w:pStyle w:val="TableParagraph"/>
              <w:rPr>
                <w:rFonts w:ascii="仿宋_GB2312" w:eastAsia="仿宋_GB2312"/>
                <w:sz w:val="24"/>
              </w:rPr>
            </w:pPr>
          </w:p>
        </w:tc>
        <w:tc>
          <w:tcPr>
            <w:tcW w:w="708" w:type="dxa"/>
          </w:tcPr>
          <w:p w14:paraId="1725E1B8" w14:textId="77777777" w:rsidR="00E11F55" w:rsidRPr="00C8779D" w:rsidRDefault="00E11F55">
            <w:pPr>
              <w:pStyle w:val="TableParagraph"/>
              <w:rPr>
                <w:rFonts w:ascii="仿宋_GB2312" w:eastAsia="仿宋_GB2312"/>
                <w:sz w:val="24"/>
              </w:rPr>
            </w:pPr>
          </w:p>
        </w:tc>
        <w:tc>
          <w:tcPr>
            <w:tcW w:w="989" w:type="dxa"/>
          </w:tcPr>
          <w:p w14:paraId="2350FC21" w14:textId="77777777" w:rsidR="00E11F55" w:rsidRPr="00C8779D" w:rsidRDefault="00E11F55">
            <w:pPr>
              <w:pStyle w:val="TableParagraph"/>
              <w:rPr>
                <w:rFonts w:ascii="仿宋_GB2312" w:eastAsia="仿宋_GB2312"/>
                <w:sz w:val="24"/>
              </w:rPr>
            </w:pPr>
          </w:p>
        </w:tc>
        <w:tc>
          <w:tcPr>
            <w:tcW w:w="704" w:type="dxa"/>
          </w:tcPr>
          <w:p w14:paraId="74E53EE0" w14:textId="77777777" w:rsidR="00E11F55" w:rsidRPr="00C8779D" w:rsidRDefault="00E11F55">
            <w:pPr>
              <w:pStyle w:val="TableParagraph"/>
              <w:rPr>
                <w:rFonts w:ascii="仿宋_GB2312" w:eastAsia="仿宋_GB2312"/>
                <w:sz w:val="24"/>
              </w:rPr>
            </w:pPr>
          </w:p>
        </w:tc>
        <w:tc>
          <w:tcPr>
            <w:tcW w:w="852" w:type="dxa"/>
          </w:tcPr>
          <w:p w14:paraId="19A9FCC1" w14:textId="77777777" w:rsidR="00E11F55" w:rsidRPr="00C8779D" w:rsidRDefault="00E11F55">
            <w:pPr>
              <w:pStyle w:val="TableParagraph"/>
              <w:rPr>
                <w:rFonts w:ascii="仿宋_GB2312" w:eastAsia="仿宋_GB2312"/>
                <w:sz w:val="24"/>
              </w:rPr>
            </w:pPr>
          </w:p>
        </w:tc>
        <w:tc>
          <w:tcPr>
            <w:tcW w:w="708" w:type="dxa"/>
          </w:tcPr>
          <w:p w14:paraId="295248D0" w14:textId="77777777" w:rsidR="00E11F55" w:rsidRPr="00C8779D" w:rsidRDefault="00E11F55">
            <w:pPr>
              <w:pStyle w:val="TableParagraph"/>
              <w:rPr>
                <w:rFonts w:ascii="仿宋_GB2312" w:eastAsia="仿宋_GB2312"/>
                <w:sz w:val="24"/>
              </w:rPr>
            </w:pPr>
          </w:p>
        </w:tc>
        <w:tc>
          <w:tcPr>
            <w:tcW w:w="713" w:type="dxa"/>
          </w:tcPr>
          <w:p w14:paraId="54C01F17" w14:textId="77777777" w:rsidR="00E11F55" w:rsidRPr="00C8779D" w:rsidRDefault="00E11F55">
            <w:pPr>
              <w:pStyle w:val="TableParagraph"/>
              <w:rPr>
                <w:rFonts w:ascii="仿宋_GB2312" w:eastAsia="仿宋_GB2312"/>
                <w:sz w:val="24"/>
              </w:rPr>
            </w:pPr>
          </w:p>
        </w:tc>
        <w:tc>
          <w:tcPr>
            <w:tcW w:w="709" w:type="dxa"/>
          </w:tcPr>
          <w:p w14:paraId="697592CA" w14:textId="77777777" w:rsidR="00E11F55" w:rsidRPr="00C8779D" w:rsidRDefault="00E11F55">
            <w:pPr>
              <w:pStyle w:val="TableParagraph"/>
              <w:rPr>
                <w:rFonts w:ascii="仿宋_GB2312" w:eastAsia="仿宋_GB2312"/>
                <w:sz w:val="24"/>
              </w:rPr>
            </w:pPr>
          </w:p>
        </w:tc>
        <w:tc>
          <w:tcPr>
            <w:tcW w:w="852" w:type="dxa"/>
          </w:tcPr>
          <w:p w14:paraId="5E8D3CA0" w14:textId="77777777" w:rsidR="00E11F55" w:rsidRPr="00C8779D" w:rsidRDefault="00E11F55">
            <w:pPr>
              <w:pStyle w:val="TableParagraph"/>
              <w:rPr>
                <w:rFonts w:ascii="仿宋_GB2312" w:eastAsia="仿宋_GB2312"/>
                <w:sz w:val="24"/>
              </w:rPr>
            </w:pPr>
          </w:p>
        </w:tc>
      </w:tr>
      <w:tr w:rsidR="002006E7" w:rsidRPr="00C8779D" w14:paraId="1779C97C" w14:textId="77777777">
        <w:trPr>
          <w:trHeight w:val="449"/>
        </w:trPr>
        <w:tc>
          <w:tcPr>
            <w:tcW w:w="710" w:type="dxa"/>
          </w:tcPr>
          <w:p w14:paraId="39DD214F" w14:textId="77777777" w:rsidR="00E11F55" w:rsidRPr="00C8779D" w:rsidRDefault="007116A0">
            <w:pPr>
              <w:pStyle w:val="TableParagraph"/>
              <w:spacing w:before="70"/>
              <w:ind w:left="5"/>
              <w:jc w:val="center"/>
              <w:rPr>
                <w:rFonts w:ascii="仿宋_GB2312" w:eastAsia="仿宋_GB2312"/>
                <w:sz w:val="24"/>
              </w:rPr>
            </w:pPr>
            <w:r w:rsidRPr="00C8779D">
              <w:rPr>
                <w:rFonts w:ascii="仿宋_GB2312" w:eastAsia="仿宋_GB2312" w:hint="eastAsia"/>
                <w:sz w:val="24"/>
              </w:rPr>
              <w:t>5</w:t>
            </w:r>
          </w:p>
        </w:tc>
        <w:tc>
          <w:tcPr>
            <w:tcW w:w="708" w:type="dxa"/>
          </w:tcPr>
          <w:p w14:paraId="7353B63A" w14:textId="77777777" w:rsidR="00E11F55" w:rsidRPr="00C8779D" w:rsidRDefault="00E11F55">
            <w:pPr>
              <w:pStyle w:val="TableParagraph"/>
              <w:rPr>
                <w:rFonts w:ascii="仿宋_GB2312" w:eastAsia="仿宋_GB2312"/>
                <w:sz w:val="24"/>
              </w:rPr>
            </w:pPr>
          </w:p>
        </w:tc>
        <w:tc>
          <w:tcPr>
            <w:tcW w:w="709" w:type="dxa"/>
          </w:tcPr>
          <w:p w14:paraId="6D82C9CD" w14:textId="77777777" w:rsidR="00E11F55" w:rsidRPr="00C8779D" w:rsidRDefault="00E11F55">
            <w:pPr>
              <w:pStyle w:val="TableParagraph"/>
              <w:rPr>
                <w:rFonts w:ascii="仿宋_GB2312" w:eastAsia="仿宋_GB2312"/>
                <w:sz w:val="24"/>
              </w:rPr>
            </w:pPr>
          </w:p>
        </w:tc>
        <w:tc>
          <w:tcPr>
            <w:tcW w:w="708" w:type="dxa"/>
          </w:tcPr>
          <w:p w14:paraId="4D84ABB1" w14:textId="77777777" w:rsidR="00E11F55" w:rsidRPr="00C8779D" w:rsidRDefault="00E11F55">
            <w:pPr>
              <w:pStyle w:val="TableParagraph"/>
              <w:rPr>
                <w:rFonts w:ascii="仿宋_GB2312" w:eastAsia="仿宋_GB2312"/>
                <w:sz w:val="24"/>
              </w:rPr>
            </w:pPr>
          </w:p>
        </w:tc>
        <w:tc>
          <w:tcPr>
            <w:tcW w:w="989" w:type="dxa"/>
          </w:tcPr>
          <w:p w14:paraId="75BB86A1" w14:textId="77777777" w:rsidR="00E11F55" w:rsidRPr="00C8779D" w:rsidRDefault="00E11F55">
            <w:pPr>
              <w:pStyle w:val="TableParagraph"/>
              <w:rPr>
                <w:rFonts w:ascii="仿宋_GB2312" w:eastAsia="仿宋_GB2312"/>
                <w:sz w:val="24"/>
              </w:rPr>
            </w:pPr>
          </w:p>
        </w:tc>
        <w:tc>
          <w:tcPr>
            <w:tcW w:w="704" w:type="dxa"/>
          </w:tcPr>
          <w:p w14:paraId="3628CCD1" w14:textId="77777777" w:rsidR="00E11F55" w:rsidRPr="00C8779D" w:rsidRDefault="00E11F55">
            <w:pPr>
              <w:pStyle w:val="TableParagraph"/>
              <w:rPr>
                <w:rFonts w:ascii="仿宋_GB2312" w:eastAsia="仿宋_GB2312"/>
                <w:sz w:val="24"/>
              </w:rPr>
            </w:pPr>
          </w:p>
        </w:tc>
        <w:tc>
          <w:tcPr>
            <w:tcW w:w="852" w:type="dxa"/>
          </w:tcPr>
          <w:p w14:paraId="5646515B" w14:textId="77777777" w:rsidR="00E11F55" w:rsidRPr="00C8779D" w:rsidRDefault="00E11F55">
            <w:pPr>
              <w:pStyle w:val="TableParagraph"/>
              <w:rPr>
                <w:rFonts w:ascii="仿宋_GB2312" w:eastAsia="仿宋_GB2312"/>
                <w:sz w:val="24"/>
              </w:rPr>
            </w:pPr>
          </w:p>
        </w:tc>
        <w:tc>
          <w:tcPr>
            <w:tcW w:w="708" w:type="dxa"/>
          </w:tcPr>
          <w:p w14:paraId="62ABEB52" w14:textId="77777777" w:rsidR="00E11F55" w:rsidRPr="00C8779D" w:rsidRDefault="00E11F55">
            <w:pPr>
              <w:pStyle w:val="TableParagraph"/>
              <w:rPr>
                <w:rFonts w:ascii="仿宋_GB2312" w:eastAsia="仿宋_GB2312"/>
                <w:sz w:val="24"/>
              </w:rPr>
            </w:pPr>
          </w:p>
        </w:tc>
        <w:tc>
          <w:tcPr>
            <w:tcW w:w="713" w:type="dxa"/>
          </w:tcPr>
          <w:p w14:paraId="786F8BC4" w14:textId="77777777" w:rsidR="00E11F55" w:rsidRPr="00C8779D" w:rsidRDefault="00E11F55">
            <w:pPr>
              <w:pStyle w:val="TableParagraph"/>
              <w:rPr>
                <w:rFonts w:ascii="仿宋_GB2312" w:eastAsia="仿宋_GB2312"/>
                <w:sz w:val="24"/>
              </w:rPr>
            </w:pPr>
          </w:p>
        </w:tc>
        <w:tc>
          <w:tcPr>
            <w:tcW w:w="709" w:type="dxa"/>
          </w:tcPr>
          <w:p w14:paraId="6A51DC61" w14:textId="77777777" w:rsidR="00E11F55" w:rsidRPr="00C8779D" w:rsidRDefault="00E11F55">
            <w:pPr>
              <w:pStyle w:val="TableParagraph"/>
              <w:rPr>
                <w:rFonts w:ascii="仿宋_GB2312" w:eastAsia="仿宋_GB2312"/>
                <w:sz w:val="24"/>
              </w:rPr>
            </w:pPr>
          </w:p>
        </w:tc>
        <w:tc>
          <w:tcPr>
            <w:tcW w:w="852" w:type="dxa"/>
          </w:tcPr>
          <w:p w14:paraId="618070F1" w14:textId="77777777" w:rsidR="00E11F55" w:rsidRPr="00C8779D" w:rsidRDefault="00E11F55">
            <w:pPr>
              <w:pStyle w:val="TableParagraph"/>
              <w:rPr>
                <w:rFonts w:ascii="仿宋_GB2312" w:eastAsia="仿宋_GB2312"/>
                <w:sz w:val="24"/>
              </w:rPr>
            </w:pPr>
          </w:p>
        </w:tc>
      </w:tr>
      <w:tr w:rsidR="002006E7" w:rsidRPr="00C8779D" w14:paraId="4C0D3E31" w14:textId="77777777">
        <w:trPr>
          <w:trHeight w:val="445"/>
        </w:trPr>
        <w:tc>
          <w:tcPr>
            <w:tcW w:w="710" w:type="dxa"/>
          </w:tcPr>
          <w:p w14:paraId="36335E28" w14:textId="77777777" w:rsidR="00E11F55" w:rsidRPr="00C8779D" w:rsidRDefault="007116A0">
            <w:pPr>
              <w:pStyle w:val="TableParagraph"/>
              <w:spacing w:before="69"/>
              <w:ind w:left="5"/>
              <w:jc w:val="center"/>
              <w:rPr>
                <w:rFonts w:ascii="仿宋_GB2312" w:eastAsia="仿宋_GB2312"/>
                <w:sz w:val="24"/>
              </w:rPr>
            </w:pPr>
            <w:r w:rsidRPr="00C8779D">
              <w:rPr>
                <w:rFonts w:ascii="仿宋_GB2312" w:eastAsia="仿宋_GB2312" w:hint="eastAsia"/>
                <w:sz w:val="24"/>
              </w:rPr>
              <w:t>6</w:t>
            </w:r>
          </w:p>
        </w:tc>
        <w:tc>
          <w:tcPr>
            <w:tcW w:w="708" w:type="dxa"/>
          </w:tcPr>
          <w:p w14:paraId="6BB002A4" w14:textId="77777777" w:rsidR="00E11F55" w:rsidRPr="00C8779D" w:rsidRDefault="00E11F55">
            <w:pPr>
              <w:pStyle w:val="TableParagraph"/>
              <w:rPr>
                <w:rFonts w:ascii="仿宋_GB2312" w:eastAsia="仿宋_GB2312"/>
                <w:sz w:val="24"/>
              </w:rPr>
            </w:pPr>
          </w:p>
        </w:tc>
        <w:tc>
          <w:tcPr>
            <w:tcW w:w="709" w:type="dxa"/>
          </w:tcPr>
          <w:p w14:paraId="5A622CD0" w14:textId="77777777" w:rsidR="00E11F55" w:rsidRPr="00C8779D" w:rsidRDefault="00E11F55">
            <w:pPr>
              <w:pStyle w:val="TableParagraph"/>
              <w:rPr>
                <w:rFonts w:ascii="仿宋_GB2312" w:eastAsia="仿宋_GB2312"/>
                <w:sz w:val="24"/>
              </w:rPr>
            </w:pPr>
          </w:p>
        </w:tc>
        <w:tc>
          <w:tcPr>
            <w:tcW w:w="708" w:type="dxa"/>
          </w:tcPr>
          <w:p w14:paraId="035DFC4F" w14:textId="77777777" w:rsidR="00E11F55" w:rsidRPr="00C8779D" w:rsidRDefault="00E11F55">
            <w:pPr>
              <w:pStyle w:val="TableParagraph"/>
              <w:rPr>
                <w:rFonts w:ascii="仿宋_GB2312" w:eastAsia="仿宋_GB2312"/>
                <w:sz w:val="24"/>
              </w:rPr>
            </w:pPr>
          </w:p>
        </w:tc>
        <w:tc>
          <w:tcPr>
            <w:tcW w:w="989" w:type="dxa"/>
          </w:tcPr>
          <w:p w14:paraId="47A526E2" w14:textId="77777777" w:rsidR="00E11F55" w:rsidRPr="00C8779D" w:rsidRDefault="00E11F55">
            <w:pPr>
              <w:pStyle w:val="TableParagraph"/>
              <w:rPr>
                <w:rFonts w:ascii="仿宋_GB2312" w:eastAsia="仿宋_GB2312"/>
                <w:sz w:val="24"/>
              </w:rPr>
            </w:pPr>
          </w:p>
        </w:tc>
        <w:tc>
          <w:tcPr>
            <w:tcW w:w="704" w:type="dxa"/>
          </w:tcPr>
          <w:p w14:paraId="25D1912F" w14:textId="77777777" w:rsidR="00E11F55" w:rsidRPr="00C8779D" w:rsidRDefault="00E11F55">
            <w:pPr>
              <w:pStyle w:val="TableParagraph"/>
              <w:rPr>
                <w:rFonts w:ascii="仿宋_GB2312" w:eastAsia="仿宋_GB2312"/>
                <w:sz w:val="24"/>
              </w:rPr>
            </w:pPr>
          </w:p>
        </w:tc>
        <w:tc>
          <w:tcPr>
            <w:tcW w:w="852" w:type="dxa"/>
          </w:tcPr>
          <w:p w14:paraId="73BB6CD2" w14:textId="77777777" w:rsidR="00E11F55" w:rsidRPr="00C8779D" w:rsidRDefault="00E11F55">
            <w:pPr>
              <w:pStyle w:val="TableParagraph"/>
              <w:rPr>
                <w:rFonts w:ascii="仿宋_GB2312" w:eastAsia="仿宋_GB2312"/>
                <w:sz w:val="24"/>
              </w:rPr>
            </w:pPr>
          </w:p>
        </w:tc>
        <w:tc>
          <w:tcPr>
            <w:tcW w:w="708" w:type="dxa"/>
          </w:tcPr>
          <w:p w14:paraId="784AAFB1" w14:textId="77777777" w:rsidR="00E11F55" w:rsidRPr="00C8779D" w:rsidRDefault="00E11F55">
            <w:pPr>
              <w:pStyle w:val="TableParagraph"/>
              <w:rPr>
                <w:rFonts w:ascii="仿宋_GB2312" w:eastAsia="仿宋_GB2312"/>
                <w:sz w:val="24"/>
              </w:rPr>
            </w:pPr>
          </w:p>
        </w:tc>
        <w:tc>
          <w:tcPr>
            <w:tcW w:w="713" w:type="dxa"/>
          </w:tcPr>
          <w:p w14:paraId="64431FCC" w14:textId="77777777" w:rsidR="00E11F55" w:rsidRPr="00C8779D" w:rsidRDefault="00E11F55">
            <w:pPr>
              <w:pStyle w:val="TableParagraph"/>
              <w:rPr>
                <w:rFonts w:ascii="仿宋_GB2312" w:eastAsia="仿宋_GB2312"/>
                <w:sz w:val="24"/>
              </w:rPr>
            </w:pPr>
          </w:p>
        </w:tc>
        <w:tc>
          <w:tcPr>
            <w:tcW w:w="709" w:type="dxa"/>
          </w:tcPr>
          <w:p w14:paraId="7E27B0BE" w14:textId="77777777" w:rsidR="00E11F55" w:rsidRPr="00C8779D" w:rsidRDefault="00E11F55">
            <w:pPr>
              <w:pStyle w:val="TableParagraph"/>
              <w:rPr>
                <w:rFonts w:ascii="仿宋_GB2312" w:eastAsia="仿宋_GB2312"/>
                <w:sz w:val="24"/>
              </w:rPr>
            </w:pPr>
          </w:p>
        </w:tc>
        <w:tc>
          <w:tcPr>
            <w:tcW w:w="852" w:type="dxa"/>
          </w:tcPr>
          <w:p w14:paraId="53B46ED8" w14:textId="77777777" w:rsidR="00E11F55" w:rsidRPr="00C8779D" w:rsidRDefault="00E11F55">
            <w:pPr>
              <w:pStyle w:val="TableParagraph"/>
              <w:rPr>
                <w:rFonts w:ascii="仿宋_GB2312" w:eastAsia="仿宋_GB2312"/>
                <w:sz w:val="24"/>
              </w:rPr>
            </w:pPr>
          </w:p>
        </w:tc>
      </w:tr>
      <w:tr w:rsidR="002006E7" w:rsidRPr="00C8779D" w14:paraId="402E43DF" w14:textId="77777777">
        <w:trPr>
          <w:trHeight w:val="446"/>
        </w:trPr>
        <w:tc>
          <w:tcPr>
            <w:tcW w:w="710" w:type="dxa"/>
          </w:tcPr>
          <w:p w14:paraId="3317C2F5" w14:textId="77777777" w:rsidR="00E11F55" w:rsidRPr="00C8779D" w:rsidRDefault="007116A0">
            <w:pPr>
              <w:pStyle w:val="TableParagraph"/>
              <w:spacing w:before="69"/>
              <w:ind w:left="5"/>
              <w:jc w:val="center"/>
              <w:rPr>
                <w:rFonts w:ascii="仿宋_GB2312" w:eastAsia="仿宋_GB2312"/>
                <w:sz w:val="24"/>
              </w:rPr>
            </w:pPr>
            <w:r w:rsidRPr="00C8779D">
              <w:rPr>
                <w:rFonts w:ascii="仿宋_GB2312" w:eastAsia="仿宋_GB2312" w:hint="eastAsia"/>
                <w:sz w:val="24"/>
              </w:rPr>
              <w:t>7</w:t>
            </w:r>
          </w:p>
        </w:tc>
        <w:tc>
          <w:tcPr>
            <w:tcW w:w="708" w:type="dxa"/>
          </w:tcPr>
          <w:p w14:paraId="319EECB9" w14:textId="77777777" w:rsidR="00E11F55" w:rsidRPr="00C8779D" w:rsidRDefault="00E11F55">
            <w:pPr>
              <w:pStyle w:val="TableParagraph"/>
              <w:rPr>
                <w:rFonts w:ascii="仿宋_GB2312" w:eastAsia="仿宋_GB2312"/>
                <w:sz w:val="24"/>
              </w:rPr>
            </w:pPr>
          </w:p>
        </w:tc>
        <w:tc>
          <w:tcPr>
            <w:tcW w:w="709" w:type="dxa"/>
          </w:tcPr>
          <w:p w14:paraId="38EC4621" w14:textId="77777777" w:rsidR="00E11F55" w:rsidRPr="00C8779D" w:rsidRDefault="00E11F55">
            <w:pPr>
              <w:pStyle w:val="TableParagraph"/>
              <w:rPr>
                <w:rFonts w:ascii="仿宋_GB2312" w:eastAsia="仿宋_GB2312"/>
                <w:sz w:val="24"/>
              </w:rPr>
            </w:pPr>
          </w:p>
        </w:tc>
        <w:tc>
          <w:tcPr>
            <w:tcW w:w="708" w:type="dxa"/>
          </w:tcPr>
          <w:p w14:paraId="5B4B406B" w14:textId="77777777" w:rsidR="00E11F55" w:rsidRPr="00C8779D" w:rsidRDefault="00E11F55">
            <w:pPr>
              <w:pStyle w:val="TableParagraph"/>
              <w:rPr>
                <w:rFonts w:ascii="仿宋_GB2312" w:eastAsia="仿宋_GB2312"/>
                <w:sz w:val="24"/>
              </w:rPr>
            </w:pPr>
          </w:p>
        </w:tc>
        <w:tc>
          <w:tcPr>
            <w:tcW w:w="989" w:type="dxa"/>
          </w:tcPr>
          <w:p w14:paraId="70F3404E" w14:textId="77777777" w:rsidR="00E11F55" w:rsidRPr="00C8779D" w:rsidRDefault="00E11F55">
            <w:pPr>
              <w:pStyle w:val="TableParagraph"/>
              <w:rPr>
                <w:rFonts w:ascii="仿宋_GB2312" w:eastAsia="仿宋_GB2312"/>
                <w:sz w:val="24"/>
              </w:rPr>
            </w:pPr>
          </w:p>
        </w:tc>
        <w:tc>
          <w:tcPr>
            <w:tcW w:w="704" w:type="dxa"/>
          </w:tcPr>
          <w:p w14:paraId="3EF6DEB5" w14:textId="77777777" w:rsidR="00E11F55" w:rsidRPr="00C8779D" w:rsidRDefault="00E11F55">
            <w:pPr>
              <w:pStyle w:val="TableParagraph"/>
              <w:rPr>
                <w:rFonts w:ascii="仿宋_GB2312" w:eastAsia="仿宋_GB2312"/>
                <w:sz w:val="24"/>
              </w:rPr>
            </w:pPr>
          </w:p>
        </w:tc>
        <w:tc>
          <w:tcPr>
            <w:tcW w:w="852" w:type="dxa"/>
          </w:tcPr>
          <w:p w14:paraId="1FCA8EA9" w14:textId="77777777" w:rsidR="00E11F55" w:rsidRPr="00C8779D" w:rsidRDefault="00E11F55">
            <w:pPr>
              <w:pStyle w:val="TableParagraph"/>
              <w:rPr>
                <w:rFonts w:ascii="仿宋_GB2312" w:eastAsia="仿宋_GB2312"/>
                <w:sz w:val="24"/>
              </w:rPr>
            </w:pPr>
          </w:p>
        </w:tc>
        <w:tc>
          <w:tcPr>
            <w:tcW w:w="708" w:type="dxa"/>
          </w:tcPr>
          <w:p w14:paraId="38CFB91E" w14:textId="77777777" w:rsidR="00E11F55" w:rsidRPr="00C8779D" w:rsidRDefault="00E11F55">
            <w:pPr>
              <w:pStyle w:val="TableParagraph"/>
              <w:rPr>
                <w:rFonts w:ascii="仿宋_GB2312" w:eastAsia="仿宋_GB2312"/>
                <w:sz w:val="24"/>
              </w:rPr>
            </w:pPr>
          </w:p>
        </w:tc>
        <w:tc>
          <w:tcPr>
            <w:tcW w:w="713" w:type="dxa"/>
          </w:tcPr>
          <w:p w14:paraId="13FD97EE" w14:textId="77777777" w:rsidR="00E11F55" w:rsidRPr="00C8779D" w:rsidRDefault="00E11F55">
            <w:pPr>
              <w:pStyle w:val="TableParagraph"/>
              <w:rPr>
                <w:rFonts w:ascii="仿宋_GB2312" w:eastAsia="仿宋_GB2312"/>
                <w:sz w:val="24"/>
              </w:rPr>
            </w:pPr>
          </w:p>
        </w:tc>
        <w:tc>
          <w:tcPr>
            <w:tcW w:w="709" w:type="dxa"/>
          </w:tcPr>
          <w:p w14:paraId="02BA4BBF" w14:textId="77777777" w:rsidR="00E11F55" w:rsidRPr="00C8779D" w:rsidRDefault="00E11F55">
            <w:pPr>
              <w:pStyle w:val="TableParagraph"/>
              <w:rPr>
                <w:rFonts w:ascii="仿宋_GB2312" w:eastAsia="仿宋_GB2312"/>
                <w:sz w:val="24"/>
              </w:rPr>
            </w:pPr>
          </w:p>
        </w:tc>
        <w:tc>
          <w:tcPr>
            <w:tcW w:w="852" w:type="dxa"/>
          </w:tcPr>
          <w:p w14:paraId="3FF8A066" w14:textId="77777777" w:rsidR="00E11F55" w:rsidRPr="00C8779D" w:rsidRDefault="00E11F55">
            <w:pPr>
              <w:pStyle w:val="TableParagraph"/>
              <w:rPr>
                <w:rFonts w:ascii="仿宋_GB2312" w:eastAsia="仿宋_GB2312"/>
                <w:sz w:val="24"/>
              </w:rPr>
            </w:pPr>
          </w:p>
        </w:tc>
      </w:tr>
      <w:tr w:rsidR="002006E7" w:rsidRPr="00C8779D" w14:paraId="3124B094" w14:textId="77777777">
        <w:trPr>
          <w:trHeight w:val="448"/>
        </w:trPr>
        <w:tc>
          <w:tcPr>
            <w:tcW w:w="710" w:type="dxa"/>
          </w:tcPr>
          <w:p w14:paraId="49EE922F" w14:textId="77777777" w:rsidR="00E11F55" w:rsidRPr="00C8779D" w:rsidRDefault="007116A0">
            <w:pPr>
              <w:pStyle w:val="TableParagraph"/>
              <w:spacing w:before="72"/>
              <w:ind w:left="5"/>
              <w:jc w:val="center"/>
              <w:rPr>
                <w:rFonts w:ascii="仿宋_GB2312" w:eastAsia="仿宋_GB2312"/>
                <w:sz w:val="24"/>
              </w:rPr>
            </w:pPr>
            <w:r w:rsidRPr="00C8779D">
              <w:rPr>
                <w:rFonts w:ascii="仿宋_GB2312" w:eastAsia="仿宋_GB2312" w:hint="eastAsia"/>
                <w:sz w:val="24"/>
              </w:rPr>
              <w:t>8</w:t>
            </w:r>
          </w:p>
        </w:tc>
        <w:tc>
          <w:tcPr>
            <w:tcW w:w="708" w:type="dxa"/>
          </w:tcPr>
          <w:p w14:paraId="606AFC8C" w14:textId="77777777" w:rsidR="00E11F55" w:rsidRPr="00C8779D" w:rsidRDefault="00E11F55">
            <w:pPr>
              <w:pStyle w:val="TableParagraph"/>
              <w:rPr>
                <w:rFonts w:ascii="仿宋_GB2312" w:eastAsia="仿宋_GB2312"/>
                <w:sz w:val="24"/>
              </w:rPr>
            </w:pPr>
          </w:p>
        </w:tc>
        <w:tc>
          <w:tcPr>
            <w:tcW w:w="709" w:type="dxa"/>
          </w:tcPr>
          <w:p w14:paraId="03678125" w14:textId="77777777" w:rsidR="00E11F55" w:rsidRPr="00C8779D" w:rsidRDefault="00E11F55">
            <w:pPr>
              <w:pStyle w:val="TableParagraph"/>
              <w:rPr>
                <w:rFonts w:ascii="仿宋_GB2312" w:eastAsia="仿宋_GB2312"/>
                <w:sz w:val="24"/>
              </w:rPr>
            </w:pPr>
          </w:p>
        </w:tc>
        <w:tc>
          <w:tcPr>
            <w:tcW w:w="708" w:type="dxa"/>
          </w:tcPr>
          <w:p w14:paraId="34D22CB4" w14:textId="77777777" w:rsidR="00E11F55" w:rsidRPr="00C8779D" w:rsidRDefault="00E11F55">
            <w:pPr>
              <w:pStyle w:val="TableParagraph"/>
              <w:rPr>
                <w:rFonts w:ascii="仿宋_GB2312" w:eastAsia="仿宋_GB2312"/>
                <w:sz w:val="24"/>
              </w:rPr>
            </w:pPr>
          </w:p>
        </w:tc>
        <w:tc>
          <w:tcPr>
            <w:tcW w:w="989" w:type="dxa"/>
          </w:tcPr>
          <w:p w14:paraId="7E09BB12" w14:textId="77777777" w:rsidR="00E11F55" w:rsidRPr="00C8779D" w:rsidRDefault="00E11F55">
            <w:pPr>
              <w:pStyle w:val="TableParagraph"/>
              <w:rPr>
                <w:rFonts w:ascii="仿宋_GB2312" w:eastAsia="仿宋_GB2312"/>
                <w:sz w:val="24"/>
              </w:rPr>
            </w:pPr>
          </w:p>
        </w:tc>
        <w:tc>
          <w:tcPr>
            <w:tcW w:w="704" w:type="dxa"/>
          </w:tcPr>
          <w:p w14:paraId="565A9EE5" w14:textId="77777777" w:rsidR="00E11F55" w:rsidRPr="00C8779D" w:rsidRDefault="00E11F55">
            <w:pPr>
              <w:pStyle w:val="TableParagraph"/>
              <w:rPr>
                <w:rFonts w:ascii="仿宋_GB2312" w:eastAsia="仿宋_GB2312"/>
                <w:sz w:val="24"/>
              </w:rPr>
            </w:pPr>
          </w:p>
        </w:tc>
        <w:tc>
          <w:tcPr>
            <w:tcW w:w="852" w:type="dxa"/>
          </w:tcPr>
          <w:p w14:paraId="6D8E8CAF" w14:textId="77777777" w:rsidR="00E11F55" w:rsidRPr="00C8779D" w:rsidRDefault="00E11F55">
            <w:pPr>
              <w:pStyle w:val="TableParagraph"/>
              <w:rPr>
                <w:rFonts w:ascii="仿宋_GB2312" w:eastAsia="仿宋_GB2312"/>
                <w:sz w:val="24"/>
              </w:rPr>
            </w:pPr>
          </w:p>
        </w:tc>
        <w:tc>
          <w:tcPr>
            <w:tcW w:w="708" w:type="dxa"/>
          </w:tcPr>
          <w:p w14:paraId="10B7F915" w14:textId="77777777" w:rsidR="00E11F55" w:rsidRPr="00C8779D" w:rsidRDefault="00E11F55">
            <w:pPr>
              <w:pStyle w:val="TableParagraph"/>
              <w:rPr>
                <w:rFonts w:ascii="仿宋_GB2312" w:eastAsia="仿宋_GB2312"/>
                <w:sz w:val="24"/>
              </w:rPr>
            </w:pPr>
          </w:p>
        </w:tc>
        <w:tc>
          <w:tcPr>
            <w:tcW w:w="713" w:type="dxa"/>
          </w:tcPr>
          <w:p w14:paraId="7CDB567E" w14:textId="77777777" w:rsidR="00E11F55" w:rsidRPr="00C8779D" w:rsidRDefault="00E11F55">
            <w:pPr>
              <w:pStyle w:val="TableParagraph"/>
              <w:rPr>
                <w:rFonts w:ascii="仿宋_GB2312" w:eastAsia="仿宋_GB2312"/>
                <w:sz w:val="24"/>
              </w:rPr>
            </w:pPr>
          </w:p>
        </w:tc>
        <w:tc>
          <w:tcPr>
            <w:tcW w:w="709" w:type="dxa"/>
          </w:tcPr>
          <w:p w14:paraId="05922500" w14:textId="77777777" w:rsidR="00E11F55" w:rsidRPr="00C8779D" w:rsidRDefault="00E11F55">
            <w:pPr>
              <w:pStyle w:val="TableParagraph"/>
              <w:rPr>
                <w:rFonts w:ascii="仿宋_GB2312" w:eastAsia="仿宋_GB2312"/>
                <w:sz w:val="24"/>
              </w:rPr>
            </w:pPr>
          </w:p>
        </w:tc>
        <w:tc>
          <w:tcPr>
            <w:tcW w:w="852" w:type="dxa"/>
          </w:tcPr>
          <w:p w14:paraId="52A222FA" w14:textId="77777777" w:rsidR="00E11F55" w:rsidRPr="00C8779D" w:rsidRDefault="00E11F55">
            <w:pPr>
              <w:pStyle w:val="TableParagraph"/>
              <w:rPr>
                <w:rFonts w:ascii="仿宋_GB2312" w:eastAsia="仿宋_GB2312"/>
                <w:sz w:val="24"/>
              </w:rPr>
            </w:pPr>
          </w:p>
        </w:tc>
      </w:tr>
      <w:tr w:rsidR="002006E7" w:rsidRPr="00C8779D" w14:paraId="0D8F29F7" w14:textId="77777777">
        <w:trPr>
          <w:trHeight w:val="446"/>
        </w:trPr>
        <w:tc>
          <w:tcPr>
            <w:tcW w:w="710" w:type="dxa"/>
          </w:tcPr>
          <w:p w14:paraId="6796FCD9" w14:textId="77777777" w:rsidR="00E11F55" w:rsidRPr="00C8779D" w:rsidRDefault="007116A0">
            <w:pPr>
              <w:pStyle w:val="TableParagraph"/>
              <w:spacing w:before="69"/>
              <w:ind w:left="5"/>
              <w:jc w:val="center"/>
              <w:rPr>
                <w:rFonts w:ascii="仿宋_GB2312" w:eastAsia="仿宋_GB2312"/>
                <w:sz w:val="24"/>
              </w:rPr>
            </w:pPr>
            <w:r w:rsidRPr="00C8779D">
              <w:rPr>
                <w:rFonts w:ascii="仿宋_GB2312" w:eastAsia="仿宋_GB2312" w:hint="eastAsia"/>
                <w:sz w:val="24"/>
              </w:rPr>
              <w:t>9</w:t>
            </w:r>
          </w:p>
        </w:tc>
        <w:tc>
          <w:tcPr>
            <w:tcW w:w="708" w:type="dxa"/>
          </w:tcPr>
          <w:p w14:paraId="266EFDEE" w14:textId="77777777" w:rsidR="00E11F55" w:rsidRPr="00C8779D" w:rsidRDefault="00E11F55">
            <w:pPr>
              <w:pStyle w:val="TableParagraph"/>
              <w:rPr>
                <w:rFonts w:ascii="仿宋_GB2312" w:eastAsia="仿宋_GB2312"/>
                <w:sz w:val="24"/>
              </w:rPr>
            </w:pPr>
          </w:p>
        </w:tc>
        <w:tc>
          <w:tcPr>
            <w:tcW w:w="709" w:type="dxa"/>
          </w:tcPr>
          <w:p w14:paraId="0B1058EC" w14:textId="77777777" w:rsidR="00E11F55" w:rsidRPr="00C8779D" w:rsidRDefault="00E11F55">
            <w:pPr>
              <w:pStyle w:val="TableParagraph"/>
              <w:rPr>
                <w:rFonts w:ascii="仿宋_GB2312" w:eastAsia="仿宋_GB2312"/>
                <w:sz w:val="24"/>
              </w:rPr>
            </w:pPr>
          </w:p>
        </w:tc>
        <w:tc>
          <w:tcPr>
            <w:tcW w:w="708" w:type="dxa"/>
          </w:tcPr>
          <w:p w14:paraId="0D3017D3" w14:textId="77777777" w:rsidR="00E11F55" w:rsidRPr="00C8779D" w:rsidRDefault="00E11F55">
            <w:pPr>
              <w:pStyle w:val="TableParagraph"/>
              <w:rPr>
                <w:rFonts w:ascii="仿宋_GB2312" w:eastAsia="仿宋_GB2312"/>
                <w:sz w:val="24"/>
              </w:rPr>
            </w:pPr>
          </w:p>
        </w:tc>
        <w:tc>
          <w:tcPr>
            <w:tcW w:w="989" w:type="dxa"/>
          </w:tcPr>
          <w:p w14:paraId="090EB513" w14:textId="77777777" w:rsidR="00E11F55" w:rsidRPr="00C8779D" w:rsidRDefault="00E11F55">
            <w:pPr>
              <w:pStyle w:val="TableParagraph"/>
              <w:rPr>
                <w:rFonts w:ascii="仿宋_GB2312" w:eastAsia="仿宋_GB2312"/>
                <w:sz w:val="24"/>
              </w:rPr>
            </w:pPr>
          </w:p>
        </w:tc>
        <w:tc>
          <w:tcPr>
            <w:tcW w:w="704" w:type="dxa"/>
          </w:tcPr>
          <w:p w14:paraId="14454EF4" w14:textId="77777777" w:rsidR="00E11F55" w:rsidRPr="00C8779D" w:rsidRDefault="00E11F55">
            <w:pPr>
              <w:pStyle w:val="TableParagraph"/>
              <w:rPr>
                <w:rFonts w:ascii="仿宋_GB2312" w:eastAsia="仿宋_GB2312"/>
                <w:sz w:val="24"/>
              </w:rPr>
            </w:pPr>
          </w:p>
        </w:tc>
        <w:tc>
          <w:tcPr>
            <w:tcW w:w="852" w:type="dxa"/>
          </w:tcPr>
          <w:p w14:paraId="41F2B132" w14:textId="77777777" w:rsidR="00E11F55" w:rsidRPr="00C8779D" w:rsidRDefault="00E11F55">
            <w:pPr>
              <w:pStyle w:val="TableParagraph"/>
              <w:rPr>
                <w:rFonts w:ascii="仿宋_GB2312" w:eastAsia="仿宋_GB2312"/>
                <w:sz w:val="24"/>
              </w:rPr>
            </w:pPr>
          </w:p>
        </w:tc>
        <w:tc>
          <w:tcPr>
            <w:tcW w:w="708" w:type="dxa"/>
          </w:tcPr>
          <w:p w14:paraId="16849ABE" w14:textId="77777777" w:rsidR="00E11F55" w:rsidRPr="00C8779D" w:rsidRDefault="00E11F55">
            <w:pPr>
              <w:pStyle w:val="TableParagraph"/>
              <w:rPr>
                <w:rFonts w:ascii="仿宋_GB2312" w:eastAsia="仿宋_GB2312"/>
                <w:sz w:val="24"/>
              </w:rPr>
            </w:pPr>
          </w:p>
        </w:tc>
        <w:tc>
          <w:tcPr>
            <w:tcW w:w="713" w:type="dxa"/>
          </w:tcPr>
          <w:p w14:paraId="78311AC0" w14:textId="77777777" w:rsidR="00E11F55" w:rsidRPr="00C8779D" w:rsidRDefault="00E11F55">
            <w:pPr>
              <w:pStyle w:val="TableParagraph"/>
              <w:rPr>
                <w:rFonts w:ascii="仿宋_GB2312" w:eastAsia="仿宋_GB2312"/>
                <w:sz w:val="24"/>
              </w:rPr>
            </w:pPr>
          </w:p>
        </w:tc>
        <w:tc>
          <w:tcPr>
            <w:tcW w:w="709" w:type="dxa"/>
          </w:tcPr>
          <w:p w14:paraId="0EDC2CA4" w14:textId="77777777" w:rsidR="00E11F55" w:rsidRPr="00C8779D" w:rsidRDefault="00E11F55">
            <w:pPr>
              <w:pStyle w:val="TableParagraph"/>
              <w:rPr>
                <w:rFonts w:ascii="仿宋_GB2312" w:eastAsia="仿宋_GB2312"/>
                <w:sz w:val="24"/>
              </w:rPr>
            </w:pPr>
          </w:p>
        </w:tc>
        <w:tc>
          <w:tcPr>
            <w:tcW w:w="852" w:type="dxa"/>
          </w:tcPr>
          <w:p w14:paraId="2FA950D8" w14:textId="77777777" w:rsidR="00E11F55" w:rsidRPr="00C8779D" w:rsidRDefault="00E11F55">
            <w:pPr>
              <w:pStyle w:val="TableParagraph"/>
              <w:rPr>
                <w:rFonts w:ascii="仿宋_GB2312" w:eastAsia="仿宋_GB2312"/>
                <w:sz w:val="24"/>
              </w:rPr>
            </w:pPr>
          </w:p>
        </w:tc>
      </w:tr>
      <w:tr w:rsidR="002006E7" w:rsidRPr="00C8779D" w14:paraId="3C19501E" w14:textId="77777777">
        <w:trPr>
          <w:trHeight w:val="448"/>
        </w:trPr>
        <w:tc>
          <w:tcPr>
            <w:tcW w:w="710" w:type="dxa"/>
          </w:tcPr>
          <w:p w14:paraId="4849A4BF" w14:textId="77777777" w:rsidR="00E11F55" w:rsidRPr="00C8779D" w:rsidRDefault="007116A0">
            <w:pPr>
              <w:pStyle w:val="TableParagraph"/>
              <w:spacing w:before="69"/>
              <w:ind w:left="90" w:right="85"/>
              <w:jc w:val="center"/>
              <w:rPr>
                <w:rFonts w:ascii="仿宋_GB2312" w:eastAsia="仿宋_GB2312"/>
                <w:sz w:val="24"/>
              </w:rPr>
            </w:pPr>
            <w:r w:rsidRPr="00C8779D">
              <w:rPr>
                <w:rFonts w:ascii="仿宋_GB2312" w:eastAsia="仿宋_GB2312" w:hint="eastAsia"/>
                <w:sz w:val="24"/>
              </w:rPr>
              <w:t>10</w:t>
            </w:r>
          </w:p>
        </w:tc>
        <w:tc>
          <w:tcPr>
            <w:tcW w:w="708" w:type="dxa"/>
          </w:tcPr>
          <w:p w14:paraId="4C42202F" w14:textId="77777777" w:rsidR="00E11F55" w:rsidRPr="00C8779D" w:rsidRDefault="00E11F55">
            <w:pPr>
              <w:pStyle w:val="TableParagraph"/>
              <w:rPr>
                <w:rFonts w:ascii="仿宋_GB2312" w:eastAsia="仿宋_GB2312"/>
                <w:sz w:val="24"/>
              </w:rPr>
            </w:pPr>
          </w:p>
        </w:tc>
        <w:tc>
          <w:tcPr>
            <w:tcW w:w="709" w:type="dxa"/>
          </w:tcPr>
          <w:p w14:paraId="1FD97B06" w14:textId="77777777" w:rsidR="00E11F55" w:rsidRPr="00C8779D" w:rsidRDefault="00E11F55">
            <w:pPr>
              <w:pStyle w:val="TableParagraph"/>
              <w:rPr>
                <w:rFonts w:ascii="仿宋_GB2312" w:eastAsia="仿宋_GB2312"/>
                <w:sz w:val="24"/>
              </w:rPr>
            </w:pPr>
          </w:p>
        </w:tc>
        <w:tc>
          <w:tcPr>
            <w:tcW w:w="708" w:type="dxa"/>
          </w:tcPr>
          <w:p w14:paraId="755167BF" w14:textId="77777777" w:rsidR="00E11F55" w:rsidRPr="00C8779D" w:rsidRDefault="00E11F55">
            <w:pPr>
              <w:pStyle w:val="TableParagraph"/>
              <w:rPr>
                <w:rFonts w:ascii="仿宋_GB2312" w:eastAsia="仿宋_GB2312"/>
                <w:sz w:val="24"/>
              </w:rPr>
            </w:pPr>
          </w:p>
        </w:tc>
        <w:tc>
          <w:tcPr>
            <w:tcW w:w="989" w:type="dxa"/>
          </w:tcPr>
          <w:p w14:paraId="4F061108" w14:textId="77777777" w:rsidR="00E11F55" w:rsidRPr="00C8779D" w:rsidRDefault="00E11F55">
            <w:pPr>
              <w:pStyle w:val="TableParagraph"/>
              <w:rPr>
                <w:rFonts w:ascii="仿宋_GB2312" w:eastAsia="仿宋_GB2312"/>
                <w:sz w:val="24"/>
              </w:rPr>
            </w:pPr>
          </w:p>
        </w:tc>
        <w:tc>
          <w:tcPr>
            <w:tcW w:w="704" w:type="dxa"/>
          </w:tcPr>
          <w:p w14:paraId="36C8497B" w14:textId="77777777" w:rsidR="00E11F55" w:rsidRPr="00C8779D" w:rsidRDefault="00E11F55">
            <w:pPr>
              <w:pStyle w:val="TableParagraph"/>
              <w:rPr>
                <w:rFonts w:ascii="仿宋_GB2312" w:eastAsia="仿宋_GB2312"/>
                <w:sz w:val="24"/>
              </w:rPr>
            </w:pPr>
          </w:p>
        </w:tc>
        <w:tc>
          <w:tcPr>
            <w:tcW w:w="852" w:type="dxa"/>
          </w:tcPr>
          <w:p w14:paraId="3CB7CAE7" w14:textId="77777777" w:rsidR="00E11F55" w:rsidRPr="00C8779D" w:rsidRDefault="00E11F55">
            <w:pPr>
              <w:pStyle w:val="TableParagraph"/>
              <w:rPr>
                <w:rFonts w:ascii="仿宋_GB2312" w:eastAsia="仿宋_GB2312"/>
                <w:sz w:val="24"/>
              </w:rPr>
            </w:pPr>
          </w:p>
        </w:tc>
        <w:tc>
          <w:tcPr>
            <w:tcW w:w="708" w:type="dxa"/>
          </w:tcPr>
          <w:p w14:paraId="71EFC3E0" w14:textId="77777777" w:rsidR="00E11F55" w:rsidRPr="00C8779D" w:rsidRDefault="00E11F55">
            <w:pPr>
              <w:pStyle w:val="TableParagraph"/>
              <w:rPr>
                <w:rFonts w:ascii="仿宋_GB2312" w:eastAsia="仿宋_GB2312"/>
                <w:sz w:val="24"/>
              </w:rPr>
            </w:pPr>
          </w:p>
        </w:tc>
        <w:tc>
          <w:tcPr>
            <w:tcW w:w="713" w:type="dxa"/>
          </w:tcPr>
          <w:p w14:paraId="163A5EEA" w14:textId="77777777" w:rsidR="00E11F55" w:rsidRPr="00C8779D" w:rsidRDefault="00E11F55">
            <w:pPr>
              <w:pStyle w:val="TableParagraph"/>
              <w:rPr>
                <w:rFonts w:ascii="仿宋_GB2312" w:eastAsia="仿宋_GB2312"/>
                <w:sz w:val="24"/>
              </w:rPr>
            </w:pPr>
          </w:p>
        </w:tc>
        <w:tc>
          <w:tcPr>
            <w:tcW w:w="709" w:type="dxa"/>
          </w:tcPr>
          <w:p w14:paraId="5857F845" w14:textId="77777777" w:rsidR="00E11F55" w:rsidRPr="00C8779D" w:rsidRDefault="00E11F55">
            <w:pPr>
              <w:pStyle w:val="TableParagraph"/>
              <w:rPr>
                <w:rFonts w:ascii="仿宋_GB2312" w:eastAsia="仿宋_GB2312"/>
                <w:sz w:val="24"/>
              </w:rPr>
            </w:pPr>
          </w:p>
        </w:tc>
        <w:tc>
          <w:tcPr>
            <w:tcW w:w="852" w:type="dxa"/>
          </w:tcPr>
          <w:p w14:paraId="41DC50EC" w14:textId="77777777" w:rsidR="00E11F55" w:rsidRPr="00C8779D" w:rsidRDefault="00E11F55">
            <w:pPr>
              <w:pStyle w:val="TableParagraph"/>
              <w:rPr>
                <w:rFonts w:ascii="仿宋_GB2312" w:eastAsia="仿宋_GB2312"/>
                <w:sz w:val="24"/>
              </w:rPr>
            </w:pPr>
          </w:p>
        </w:tc>
      </w:tr>
      <w:tr w:rsidR="002006E7" w:rsidRPr="00C8779D" w14:paraId="5616085D" w14:textId="77777777">
        <w:trPr>
          <w:trHeight w:val="446"/>
        </w:trPr>
        <w:tc>
          <w:tcPr>
            <w:tcW w:w="710" w:type="dxa"/>
          </w:tcPr>
          <w:p w14:paraId="32235555" w14:textId="77777777" w:rsidR="00E11F55" w:rsidRPr="00C8779D" w:rsidRDefault="007116A0">
            <w:pPr>
              <w:pStyle w:val="TableParagraph"/>
              <w:spacing w:before="69"/>
              <w:ind w:left="90" w:right="85"/>
              <w:jc w:val="center"/>
              <w:rPr>
                <w:rFonts w:ascii="仿宋_GB2312" w:eastAsia="仿宋_GB2312"/>
                <w:sz w:val="24"/>
              </w:rPr>
            </w:pPr>
            <w:r w:rsidRPr="00C8779D">
              <w:rPr>
                <w:rFonts w:ascii="仿宋_GB2312" w:eastAsia="仿宋_GB2312" w:hint="eastAsia"/>
                <w:sz w:val="24"/>
              </w:rPr>
              <w:t>11</w:t>
            </w:r>
          </w:p>
        </w:tc>
        <w:tc>
          <w:tcPr>
            <w:tcW w:w="708" w:type="dxa"/>
          </w:tcPr>
          <w:p w14:paraId="108D6DD5" w14:textId="77777777" w:rsidR="00E11F55" w:rsidRPr="00C8779D" w:rsidRDefault="00E11F55">
            <w:pPr>
              <w:pStyle w:val="TableParagraph"/>
              <w:rPr>
                <w:rFonts w:ascii="仿宋_GB2312" w:eastAsia="仿宋_GB2312"/>
                <w:sz w:val="24"/>
              </w:rPr>
            </w:pPr>
          </w:p>
        </w:tc>
        <w:tc>
          <w:tcPr>
            <w:tcW w:w="709" w:type="dxa"/>
          </w:tcPr>
          <w:p w14:paraId="1CBB3097" w14:textId="77777777" w:rsidR="00E11F55" w:rsidRPr="00C8779D" w:rsidRDefault="00E11F55">
            <w:pPr>
              <w:pStyle w:val="TableParagraph"/>
              <w:rPr>
                <w:rFonts w:ascii="仿宋_GB2312" w:eastAsia="仿宋_GB2312"/>
                <w:sz w:val="24"/>
              </w:rPr>
            </w:pPr>
          </w:p>
        </w:tc>
        <w:tc>
          <w:tcPr>
            <w:tcW w:w="708" w:type="dxa"/>
          </w:tcPr>
          <w:p w14:paraId="5443CAC6" w14:textId="77777777" w:rsidR="00E11F55" w:rsidRPr="00C8779D" w:rsidRDefault="00E11F55">
            <w:pPr>
              <w:pStyle w:val="TableParagraph"/>
              <w:rPr>
                <w:rFonts w:ascii="仿宋_GB2312" w:eastAsia="仿宋_GB2312"/>
                <w:sz w:val="24"/>
              </w:rPr>
            </w:pPr>
          </w:p>
        </w:tc>
        <w:tc>
          <w:tcPr>
            <w:tcW w:w="989" w:type="dxa"/>
          </w:tcPr>
          <w:p w14:paraId="47C6F76E" w14:textId="77777777" w:rsidR="00E11F55" w:rsidRPr="00C8779D" w:rsidRDefault="00E11F55">
            <w:pPr>
              <w:pStyle w:val="TableParagraph"/>
              <w:rPr>
                <w:rFonts w:ascii="仿宋_GB2312" w:eastAsia="仿宋_GB2312"/>
                <w:sz w:val="24"/>
              </w:rPr>
            </w:pPr>
          </w:p>
        </w:tc>
        <w:tc>
          <w:tcPr>
            <w:tcW w:w="704" w:type="dxa"/>
          </w:tcPr>
          <w:p w14:paraId="370F0736" w14:textId="77777777" w:rsidR="00E11F55" w:rsidRPr="00C8779D" w:rsidRDefault="00E11F55">
            <w:pPr>
              <w:pStyle w:val="TableParagraph"/>
              <w:rPr>
                <w:rFonts w:ascii="仿宋_GB2312" w:eastAsia="仿宋_GB2312"/>
                <w:sz w:val="24"/>
              </w:rPr>
            </w:pPr>
          </w:p>
        </w:tc>
        <w:tc>
          <w:tcPr>
            <w:tcW w:w="852" w:type="dxa"/>
          </w:tcPr>
          <w:p w14:paraId="56946AB2" w14:textId="77777777" w:rsidR="00E11F55" w:rsidRPr="00C8779D" w:rsidRDefault="00E11F55">
            <w:pPr>
              <w:pStyle w:val="TableParagraph"/>
              <w:rPr>
                <w:rFonts w:ascii="仿宋_GB2312" w:eastAsia="仿宋_GB2312"/>
                <w:sz w:val="24"/>
              </w:rPr>
            </w:pPr>
          </w:p>
        </w:tc>
        <w:tc>
          <w:tcPr>
            <w:tcW w:w="708" w:type="dxa"/>
          </w:tcPr>
          <w:p w14:paraId="16CE24D4" w14:textId="77777777" w:rsidR="00E11F55" w:rsidRPr="00C8779D" w:rsidRDefault="00E11F55">
            <w:pPr>
              <w:pStyle w:val="TableParagraph"/>
              <w:rPr>
                <w:rFonts w:ascii="仿宋_GB2312" w:eastAsia="仿宋_GB2312"/>
                <w:sz w:val="24"/>
              </w:rPr>
            </w:pPr>
          </w:p>
        </w:tc>
        <w:tc>
          <w:tcPr>
            <w:tcW w:w="713" w:type="dxa"/>
          </w:tcPr>
          <w:p w14:paraId="7D679DA6" w14:textId="77777777" w:rsidR="00E11F55" w:rsidRPr="00C8779D" w:rsidRDefault="00E11F55">
            <w:pPr>
              <w:pStyle w:val="TableParagraph"/>
              <w:rPr>
                <w:rFonts w:ascii="仿宋_GB2312" w:eastAsia="仿宋_GB2312"/>
                <w:sz w:val="24"/>
              </w:rPr>
            </w:pPr>
          </w:p>
        </w:tc>
        <w:tc>
          <w:tcPr>
            <w:tcW w:w="709" w:type="dxa"/>
          </w:tcPr>
          <w:p w14:paraId="0B17D1D5" w14:textId="77777777" w:rsidR="00E11F55" w:rsidRPr="00C8779D" w:rsidRDefault="00E11F55">
            <w:pPr>
              <w:pStyle w:val="TableParagraph"/>
              <w:rPr>
                <w:rFonts w:ascii="仿宋_GB2312" w:eastAsia="仿宋_GB2312"/>
                <w:sz w:val="24"/>
              </w:rPr>
            </w:pPr>
          </w:p>
        </w:tc>
        <w:tc>
          <w:tcPr>
            <w:tcW w:w="852" w:type="dxa"/>
          </w:tcPr>
          <w:p w14:paraId="2BD99AD8" w14:textId="77777777" w:rsidR="00E11F55" w:rsidRPr="00C8779D" w:rsidRDefault="00E11F55">
            <w:pPr>
              <w:pStyle w:val="TableParagraph"/>
              <w:rPr>
                <w:rFonts w:ascii="仿宋_GB2312" w:eastAsia="仿宋_GB2312"/>
                <w:sz w:val="24"/>
              </w:rPr>
            </w:pPr>
          </w:p>
        </w:tc>
      </w:tr>
      <w:tr w:rsidR="002006E7" w:rsidRPr="00C8779D" w14:paraId="3F21937C" w14:textId="77777777">
        <w:trPr>
          <w:trHeight w:val="446"/>
        </w:trPr>
        <w:tc>
          <w:tcPr>
            <w:tcW w:w="710" w:type="dxa"/>
          </w:tcPr>
          <w:p w14:paraId="264BC4F5" w14:textId="77777777" w:rsidR="00E11F55" w:rsidRPr="00C8779D" w:rsidRDefault="007116A0">
            <w:pPr>
              <w:pStyle w:val="TableParagraph"/>
              <w:spacing w:before="69"/>
              <w:ind w:left="90" w:right="85"/>
              <w:jc w:val="center"/>
              <w:rPr>
                <w:rFonts w:ascii="仿宋_GB2312" w:eastAsia="仿宋_GB2312"/>
                <w:sz w:val="24"/>
              </w:rPr>
            </w:pPr>
            <w:r w:rsidRPr="00C8779D">
              <w:rPr>
                <w:rFonts w:ascii="仿宋_GB2312" w:eastAsia="仿宋_GB2312" w:hint="eastAsia"/>
                <w:sz w:val="24"/>
              </w:rPr>
              <w:t>12</w:t>
            </w:r>
          </w:p>
        </w:tc>
        <w:tc>
          <w:tcPr>
            <w:tcW w:w="708" w:type="dxa"/>
          </w:tcPr>
          <w:p w14:paraId="43CFB76E" w14:textId="77777777" w:rsidR="00E11F55" w:rsidRPr="00C8779D" w:rsidRDefault="00E11F55">
            <w:pPr>
              <w:pStyle w:val="TableParagraph"/>
              <w:rPr>
                <w:rFonts w:ascii="仿宋_GB2312" w:eastAsia="仿宋_GB2312"/>
                <w:sz w:val="24"/>
              </w:rPr>
            </w:pPr>
          </w:p>
        </w:tc>
        <w:tc>
          <w:tcPr>
            <w:tcW w:w="709" w:type="dxa"/>
          </w:tcPr>
          <w:p w14:paraId="12BCDB4B" w14:textId="77777777" w:rsidR="00E11F55" w:rsidRPr="00C8779D" w:rsidRDefault="00E11F55">
            <w:pPr>
              <w:pStyle w:val="TableParagraph"/>
              <w:rPr>
                <w:rFonts w:ascii="仿宋_GB2312" w:eastAsia="仿宋_GB2312"/>
                <w:sz w:val="24"/>
              </w:rPr>
            </w:pPr>
          </w:p>
        </w:tc>
        <w:tc>
          <w:tcPr>
            <w:tcW w:w="708" w:type="dxa"/>
          </w:tcPr>
          <w:p w14:paraId="72358809" w14:textId="77777777" w:rsidR="00E11F55" w:rsidRPr="00C8779D" w:rsidRDefault="00E11F55">
            <w:pPr>
              <w:pStyle w:val="TableParagraph"/>
              <w:rPr>
                <w:rFonts w:ascii="仿宋_GB2312" w:eastAsia="仿宋_GB2312"/>
                <w:sz w:val="24"/>
              </w:rPr>
            </w:pPr>
          </w:p>
        </w:tc>
        <w:tc>
          <w:tcPr>
            <w:tcW w:w="989" w:type="dxa"/>
          </w:tcPr>
          <w:p w14:paraId="0AB0BF87" w14:textId="77777777" w:rsidR="00E11F55" w:rsidRPr="00C8779D" w:rsidRDefault="00E11F55">
            <w:pPr>
              <w:pStyle w:val="TableParagraph"/>
              <w:rPr>
                <w:rFonts w:ascii="仿宋_GB2312" w:eastAsia="仿宋_GB2312"/>
                <w:sz w:val="24"/>
              </w:rPr>
            </w:pPr>
          </w:p>
        </w:tc>
        <w:tc>
          <w:tcPr>
            <w:tcW w:w="704" w:type="dxa"/>
          </w:tcPr>
          <w:p w14:paraId="39B05411" w14:textId="77777777" w:rsidR="00E11F55" w:rsidRPr="00C8779D" w:rsidRDefault="00E11F55">
            <w:pPr>
              <w:pStyle w:val="TableParagraph"/>
              <w:rPr>
                <w:rFonts w:ascii="仿宋_GB2312" w:eastAsia="仿宋_GB2312"/>
                <w:sz w:val="24"/>
              </w:rPr>
            </w:pPr>
          </w:p>
        </w:tc>
        <w:tc>
          <w:tcPr>
            <w:tcW w:w="852" w:type="dxa"/>
          </w:tcPr>
          <w:p w14:paraId="3C95E897" w14:textId="77777777" w:rsidR="00E11F55" w:rsidRPr="00C8779D" w:rsidRDefault="00E11F55">
            <w:pPr>
              <w:pStyle w:val="TableParagraph"/>
              <w:rPr>
                <w:rFonts w:ascii="仿宋_GB2312" w:eastAsia="仿宋_GB2312"/>
                <w:sz w:val="24"/>
              </w:rPr>
            </w:pPr>
          </w:p>
        </w:tc>
        <w:tc>
          <w:tcPr>
            <w:tcW w:w="708" w:type="dxa"/>
          </w:tcPr>
          <w:p w14:paraId="5E08CF95" w14:textId="77777777" w:rsidR="00E11F55" w:rsidRPr="00C8779D" w:rsidRDefault="00E11F55">
            <w:pPr>
              <w:pStyle w:val="TableParagraph"/>
              <w:rPr>
                <w:rFonts w:ascii="仿宋_GB2312" w:eastAsia="仿宋_GB2312"/>
                <w:sz w:val="24"/>
              </w:rPr>
            </w:pPr>
          </w:p>
        </w:tc>
        <w:tc>
          <w:tcPr>
            <w:tcW w:w="713" w:type="dxa"/>
          </w:tcPr>
          <w:p w14:paraId="13106218" w14:textId="77777777" w:rsidR="00E11F55" w:rsidRPr="00C8779D" w:rsidRDefault="00E11F55">
            <w:pPr>
              <w:pStyle w:val="TableParagraph"/>
              <w:rPr>
                <w:rFonts w:ascii="仿宋_GB2312" w:eastAsia="仿宋_GB2312"/>
                <w:sz w:val="24"/>
              </w:rPr>
            </w:pPr>
          </w:p>
        </w:tc>
        <w:tc>
          <w:tcPr>
            <w:tcW w:w="709" w:type="dxa"/>
          </w:tcPr>
          <w:p w14:paraId="768FF9D3" w14:textId="77777777" w:rsidR="00E11F55" w:rsidRPr="00C8779D" w:rsidRDefault="00E11F55">
            <w:pPr>
              <w:pStyle w:val="TableParagraph"/>
              <w:rPr>
                <w:rFonts w:ascii="仿宋_GB2312" w:eastAsia="仿宋_GB2312"/>
                <w:sz w:val="24"/>
              </w:rPr>
            </w:pPr>
          </w:p>
        </w:tc>
        <w:tc>
          <w:tcPr>
            <w:tcW w:w="852" w:type="dxa"/>
          </w:tcPr>
          <w:p w14:paraId="0C6FFBF5" w14:textId="77777777" w:rsidR="00E11F55" w:rsidRPr="00C8779D" w:rsidRDefault="00E11F55">
            <w:pPr>
              <w:pStyle w:val="TableParagraph"/>
              <w:rPr>
                <w:rFonts w:ascii="仿宋_GB2312" w:eastAsia="仿宋_GB2312"/>
                <w:sz w:val="24"/>
              </w:rPr>
            </w:pPr>
          </w:p>
        </w:tc>
      </w:tr>
      <w:tr w:rsidR="002006E7" w:rsidRPr="00C8779D" w14:paraId="7D61C2B8" w14:textId="77777777">
        <w:trPr>
          <w:trHeight w:val="448"/>
        </w:trPr>
        <w:tc>
          <w:tcPr>
            <w:tcW w:w="710" w:type="dxa"/>
          </w:tcPr>
          <w:p w14:paraId="0623DFB5" w14:textId="77777777" w:rsidR="00E11F55" w:rsidRPr="00C8779D" w:rsidRDefault="007116A0">
            <w:pPr>
              <w:pStyle w:val="TableParagraph"/>
              <w:spacing w:before="72"/>
              <w:ind w:left="90" w:right="85"/>
              <w:jc w:val="center"/>
              <w:rPr>
                <w:rFonts w:ascii="仿宋_GB2312" w:eastAsia="仿宋_GB2312"/>
                <w:sz w:val="24"/>
              </w:rPr>
            </w:pPr>
            <w:r w:rsidRPr="00C8779D">
              <w:rPr>
                <w:rFonts w:ascii="仿宋_GB2312" w:eastAsia="仿宋_GB2312" w:hint="eastAsia"/>
                <w:sz w:val="24"/>
              </w:rPr>
              <w:t>13</w:t>
            </w:r>
          </w:p>
        </w:tc>
        <w:tc>
          <w:tcPr>
            <w:tcW w:w="708" w:type="dxa"/>
          </w:tcPr>
          <w:p w14:paraId="2949C632" w14:textId="77777777" w:rsidR="00E11F55" w:rsidRPr="00C8779D" w:rsidRDefault="00E11F55">
            <w:pPr>
              <w:pStyle w:val="TableParagraph"/>
              <w:rPr>
                <w:rFonts w:ascii="仿宋_GB2312" w:eastAsia="仿宋_GB2312"/>
                <w:sz w:val="24"/>
              </w:rPr>
            </w:pPr>
          </w:p>
        </w:tc>
        <w:tc>
          <w:tcPr>
            <w:tcW w:w="709" w:type="dxa"/>
          </w:tcPr>
          <w:p w14:paraId="0E4542C9" w14:textId="77777777" w:rsidR="00E11F55" w:rsidRPr="00C8779D" w:rsidRDefault="00E11F55">
            <w:pPr>
              <w:pStyle w:val="TableParagraph"/>
              <w:rPr>
                <w:rFonts w:ascii="仿宋_GB2312" w:eastAsia="仿宋_GB2312"/>
                <w:sz w:val="24"/>
              </w:rPr>
            </w:pPr>
          </w:p>
        </w:tc>
        <w:tc>
          <w:tcPr>
            <w:tcW w:w="708" w:type="dxa"/>
          </w:tcPr>
          <w:p w14:paraId="121FCB99" w14:textId="77777777" w:rsidR="00E11F55" w:rsidRPr="00C8779D" w:rsidRDefault="00E11F55">
            <w:pPr>
              <w:pStyle w:val="TableParagraph"/>
              <w:rPr>
                <w:rFonts w:ascii="仿宋_GB2312" w:eastAsia="仿宋_GB2312"/>
                <w:sz w:val="24"/>
              </w:rPr>
            </w:pPr>
          </w:p>
        </w:tc>
        <w:tc>
          <w:tcPr>
            <w:tcW w:w="989" w:type="dxa"/>
          </w:tcPr>
          <w:p w14:paraId="68D2775C" w14:textId="77777777" w:rsidR="00E11F55" w:rsidRPr="00C8779D" w:rsidRDefault="00E11F55">
            <w:pPr>
              <w:pStyle w:val="TableParagraph"/>
              <w:rPr>
                <w:rFonts w:ascii="仿宋_GB2312" w:eastAsia="仿宋_GB2312"/>
                <w:sz w:val="24"/>
              </w:rPr>
            </w:pPr>
          </w:p>
        </w:tc>
        <w:tc>
          <w:tcPr>
            <w:tcW w:w="704" w:type="dxa"/>
          </w:tcPr>
          <w:p w14:paraId="6D39E8E6" w14:textId="77777777" w:rsidR="00E11F55" w:rsidRPr="00C8779D" w:rsidRDefault="00E11F55">
            <w:pPr>
              <w:pStyle w:val="TableParagraph"/>
              <w:rPr>
                <w:rFonts w:ascii="仿宋_GB2312" w:eastAsia="仿宋_GB2312"/>
                <w:sz w:val="24"/>
              </w:rPr>
            </w:pPr>
          </w:p>
        </w:tc>
        <w:tc>
          <w:tcPr>
            <w:tcW w:w="852" w:type="dxa"/>
          </w:tcPr>
          <w:p w14:paraId="61A8AFA5" w14:textId="77777777" w:rsidR="00E11F55" w:rsidRPr="00C8779D" w:rsidRDefault="00E11F55">
            <w:pPr>
              <w:pStyle w:val="TableParagraph"/>
              <w:rPr>
                <w:rFonts w:ascii="仿宋_GB2312" w:eastAsia="仿宋_GB2312"/>
                <w:sz w:val="24"/>
              </w:rPr>
            </w:pPr>
          </w:p>
        </w:tc>
        <w:tc>
          <w:tcPr>
            <w:tcW w:w="708" w:type="dxa"/>
          </w:tcPr>
          <w:p w14:paraId="1F6742F5" w14:textId="77777777" w:rsidR="00E11F55" w:rsidRPr="00C8779D" w:rsidRDefault="00E11F55">
            <w:pPr>
              <w:pStyle w:val="TableParagraph"/>
              <w:rPr>
                <w:rFonts w:ascii="仿宋_GB2312" w:eastAsia="仿宋_GB2312"/>
                <w:sz w:val="24"/>
              </w:rPr>
            </w:pPr>
          </w:p>
        </w:tc>
        <w:tc>
          <w:tcPr>
            <w:tcW w:w="713" w:type="dxa"/>
          </w:tcPr>
          <w:p w14:paraId="578067B3" w14:textId="77777777" w:rsidR="00E11F55" w:rsidRPr="00C8779D" w:rsidRDefault="00E11F55">
            <w:pPr>
              <w:pStyle w:val="TableParagraph"/>
              <w:rPr>
                <w:rFonts w:ascii="仿宋_GB2312" w:eastAsia="仿宋_GB2312"/>
                <w:sz w:val="24"/>
              </w:rPr>
            </w:pPr>
          </w:p>
        </w:tc>
        <w:tc>
          <w:tcPr>
            <w:tcW w:w="709" w:type="dxa"/>
          </w:tcPr>
          <w:p w14:paraId="74172ECB" w14:textId="77777777" w:rsidR="00E11F55" w:rsidRPr="00C8779D" w:rsidRDefault="00E11F55">
            <w:pPr>
              <w:pStyle w:val="TableParagraph"/>
              <w:rPr>
                <w:rFonts w:ascii="仿宋_GB2312" w:eastAsia="仿宋_GB2312"/>
                <w:sz w:val="24"/>
              </w:rPr>
            </w:pPr>
          </w:p>
        </w:tc>
        <w:tc>
          <w:tcPr>
            <w:tcW w:w="852" w:type="dxa"/>
          </w:tcPr>
          <w:p w14:paraId="386B09BF" w14:textId="77777777" w:rsidR="00E11F55" w:rsidRPr="00C8779D" w:rsidRDefault="00E11F55">
            <w:pPr>
              <w:pStyle w:val="TableParagraph"/>
              <w:rPr>
                <w:rFonts w:ascii="仿宋_GB2312" w:eastAsia="仿宋_GB2312"/>
                <w:sz w:val="24"/>
              </w:rPr>
            </w:pPr>
          </w:p>
        </w:tc>
      </w:tr>
      <w:tr w:rsidR="002006E7" w:rsidRPr="00C8779D" w14:paraId="1771D4F1" w14:textId="77777777">
        <w:trPr>
          <w:trHeight w:val="445"/>
        </w:trPr>
        <w:tc>
          <w:tcPr>
            <w:tcW w:w="710" w:type="dxa"/>
          </w:tcPr>
          <w:p w14:paraId="2A7800FC" w14:textId="77777777" w:rsidR="00E11F55" w:rsidRPr="00C8779D" w:rsidRDefault="007116A0">
            <w:pPr>
              <w:pStyle w:val="TableParagraph"/>
              <w:spacing w:before="69"/>
              <w:ind w:left="90" w:right="85"/>
              <w:jc w:val="center"/>
              <w:rPr>
                <w:rFonts w:ascii="仿宋_GB2312" w:eastAsia="仿宋_GB2312"/>
                <w:sz w:val="24"/>
              </w:rPr>
            </w:pPr>
            <w:r w:rsidRPr="00C8779D">
              <w:rPr>
                <w:rFonts w:ascii="仿宋_GB2312" w:eastAsia="仿宋_GB2312" w:hint="eastAsia"/>
                <w:sz w:val="24"/>
              </w:rPr>
              <w:t>14</w:t>
            </w:r>
          </w:p>
        </w:tc>
        <w:tc>
          <w:tcPr>
            <w:tcW w:w="708" w:type="dxa"/>
          </w:tcPr>
          <w:p w14:paraId="58CA8C00" w14:textId="77777777" w:rsidR="00E11F55" w:rsidRPr="00C8779D" w:rsidRDefault="00E11F55">
            <w:pPr>
              <w:pStyle w:val="TableParagraph"/>
              <w:rPr>
                <w:rFonts w:ascii="仿宋_GB2312" w:eastAsia="仿宋_GB2312"/>
                <w:sz w:val="24"/>
              </w:rPr>
            </w:pPr>
          </w:p>
        </w:tc>
        <w:tc>
          <w:tcPr>
            <w:tcW w:w="709" w:type="dxa"/>
          </w:tcPr>
          <w:p w14:paraId="6D69CEA3" w14:textId="77777777" w:rsidR="00E11F55" w:rsidRPr="00C8779D" w:rsidRDefault="00E11F55">
            <w:pPr>
              <w:pStyle w:val="TableParagraph"/>
              <w:rPr>
                <w:rFonts w:ascii="仿宋_GB2312" w:eastAsia="仿宋_GB2312"/>
                <w:sz w:val="24"/>
              </w:rPr>
            </w:pPr>
          </w:p>
        </w:tc>
        <w:tc>
          <w:tcPr>
            <w:tcW w:w="708" w:type="dxa"/>
          </w:tcPr>
          <w:p w14:paraId="0F293FF9" w14:textId="77777777" w:rsidR="00E11F55" w:rsidRPr="00C8779D" w:rsidRDefault="00E11F55">
            <w:pPr>
              <w:pStyle w:val="TableParagraph"/>
              <w:rPr>
                <w:rFonts w:ascii="仿宋_GB2312" w:eastAsia="仿宋_GB2312"/>
                <w:sz w:val="24"/>
              </w:rPr>
            </w:pPr>
          </w:p>
        </w:tc>
        <w:tc>
          <w:tcPr>
            <w:tcW w:w="989" w:type="dxa"/>
          </w:tcPr>
          <w:p w14:paraId="3C87F791" w14:textId="77777777" w:rsidR="00E11F55" w:rsidRPr="00C8779D" w:rsidRDefault="00E11F55">
            <w:pPr>
              <w:pStyle w:val="TableParagraph"/>
              <w:rPr>
                <w:rFonts w:ascii="仿宋_GB2312" w:eastAsia="仿宋_GB2312"/>
                <w:sz w:val="24"/>
              </w:rPr>
            </w:pPr>
          </w:p>
        </w:tc>
        <w:tc>
          <w:tcPr>
            <w:tcW w:w="704" w:type="dxa"/>
          </w:tcPr>
          <w:p w14:paraId="473153C9" w14:textId="77777777" w:rsidR="00E11F55" w:rsidRPr="00C8779D" w:rsidRDefault="00E11F55">
            <w:pPr>
              <w:pStyle w:val="TableParagraph"/>
              <w:rPr>
                <w:rFonts w:ascii="仿宋_GB2312" w:eastAsia="仿宋_GB2312"/>
                <w:sz w:val="24"/>
              </w:rPr>
            </w:pPr>
          </w:p>
        </w:tc>
        <w:tc>
          <w:tcPr>
            <w:tcW w:w="852" w:type="dxa"/>
          </w:tcPr>
          <w:p w14:paraId="4A682541" w14:textId="77777777" w:rsidR="00E11F55" w:rsidRPr="00C8779D" w:rsidRDefault="00E11F55">
            <w:pPr>
              <w:pStyle w:val="TableParagraph"/>
              <w:rPr>
                <w:rFonts w:ascii="仿宋_GB2312" w:eastAsia="仿宋_GB2312"/>
                <w:sz w:val="24"/>
              </w:rPr>
            </w:pPr>
          </w:p>
        </w:tc>
        <w:tc>
          <w:tcPr>
            <w:tcW w:w="708" w:type="dxa"/>
          </w:tcPr>
          <w:p w14:paraId="186A0349" w14:textId="77777777" w:rsidR="00E11F55" w:rsidRPr="00C8779D" w:rsidRDefault="00E11F55">
            <w:pPr>
              <w:pStyle w:val="TableParagraph"/>
              <w:rPr>
                <w:rFonts w:ascii="仿宋_GB2312" w:eastAsia="仿宋_GB2312"/>
                <w:sz w:val="24"/>
              </w:rPr>
            </w:pPr>
          </w:p>
        </w:tc>
        <w:tc>
          <w:tcPr>
            <w:tcW w:w="713" w:type="dxa"/>
          </w:tcPr>
          <w:p w14:paraId="360CC4BD" w14:textId="77777777" w:rsidR="00E11F55" w:rsidRPr="00C8779D" w:rsidRDefault="00E11F55">
            <w:pPr>
              <w:pStyle w:val="TableParagraph"/>
              <w:rPr>
                <w:rFonts w:ascii="仿宋_GB2312" w:eastAsia="仿宋_GB2312"/>
                <w:sz w:val="24"/>
              </w:rPr>
            </w:pPr>
          </w:p>
        </w:tc>
        <w:tc>
          <w:tcPr>
            <w:tcW w:w="709" w:type="dxa"/>
          </w:tcPr>
          <w:p w14:paraId="22E44980" w14:textId="77777777" w:rsidR="00E11F55" w:rsidRPr="00C8779D" w:rsidRDefault="00E11F55">
            <w:pPr>
              <w:pStyle w:val="TableParagraph"/>
              <w:rPr>
                <w:rFonts w:ascii="仿宋_GB2312" w:eastAsia="仿宋_GB2312"/>
                <w:sz w:val="24"/>
              </w:rPr>
            </w:pPr>
          </w:p>
        </w:tc>
        <w:tc>
          <w:tcPr>
            <w:tcW w:w="852" w:type="dxa"/>
          </w:tcPr>
          <w:p w14:paraId="2AE467E0" w14:textId="77777777" w:rsidR="00E11F55" w:rsidRPr="00C8779D" w:rsidRDefault="00E11F55">
            <w:pPr>
              <w:pStyle w:val="TableParagraph"/>
              <w:rPr>
                <w:rFonts w:ascii="仿宋_GB2312" w:eastAsia="仿宋_GB2312"/>
                <w:sz w:val="24"/>
              </w:rPr>
            </w:pPr>
          </w:p>
        </w:tc>
      </w:tr>
      <w:tr w:rsidR="002006E7" w:rsidRPr="00C8779D" w14:paraId="0819EA06" w14:textId="77777777">
        <w:trPr>
          <w:trHeight w:val="448"/>
        </w:trPr>
        <w:tc>
          <w:tcPr>
            <w:tcW w:w="710" w:type="dxa"/>
          </w:tcPr>
          <w:p w14:paraId="0502EFDB" w14:textId="77777777" w:rsidR="00E11F55" w:rsidRPr="00C8779D" w:rsidRDefault="007116A0">
            <w:pPr>
              <w:pStyle w:val="TableParagraph"/>
              <w:spacing w:before="69"/>
              <w:ind w:left="90" w:right="85"/>
              <w:jc w:val="center"/>
              <w:rPr>
                <w:rFonts w:ascii="仿宋_GB2312" w:eastAsia="仿宋_GB2312"/>
                <w:sz w:val="24"/>
              </w:rPr>
            </w:pPr>
            <w:r w:rsidRPr="00C8779D">
              <w:rPr>
                <w:rFonts w:ascii="仿宋_GB2312" w:eastAsia="仿宋_GB2312" w:hint="eastAsia"/>
                <w:sz w:val="24"/>
              </w:rPr>
              <w:t>15</w:t>
            </w:r>
          </w:p>
        </w:tc>
        <w:tc>
          <w:tcPr>
            <w:tcW w:w="708" w:type="dxa"/>
          </w:tcPr>
          <w:p w14:paraId="5CB850EA" w14:textId="77777777" w:rsidR="00E11F55" w:rsidRPr="00C8779D" w:rsidRDefault="00E11F55">
            <w:pPr>
              <w:pStyle w:val="TableParagraph"/>
              <w:rPr>
                <w:rFonts w:ascii="仿宋_GB2312" w:eastAsia="仿宋_GB2312"/>
                <w:sz w:val="24"/>
              </w:rPr>
            </w:pPr>
          </w:p>
        </w:tc>
        <w:tc>
          <w:tcPr>
            <w:tcW w:w="709" w:type="dxa"/>
          </w:tcPr>
          <w:p w14:paraId="26050F3B" w14:textId="77777777" w:rsidR="00E11F55" w:rsidRPr="00C8779D" w:rsidRDefault="00E11F55">
            <w:pPr>
              <w:pStyle w:val="TableParagraph"/>
              <w:rPr>
                <w:rFonts w:ascii="仿宋_GB2312" w:eastAsia="仿宋_GB2312"/>
                <w:sz w:val="24"/>
              </w:rPr>
            </w:pPr>
          </w:p>
        </w:tc>
        <w:tc>
          <w:tcPr>
            <w:tcW w:w="708" w:type="dxa"/>
          </w:tcPr>
          <w:p w14:paraId="2B260554" w14:textId="77777777" w:rsidR="00E11F55" w:rsidRPr="00C8779D" w:rsidRDefault="00E11F55">
            <w:pPr>
              <w:pStyle w:val="TableParagraph"/>
              <w:rPr>
                <w:rFonts w:ascii="仿宋_GB2312" w:eastAsia="仿宋_GB2312"/>
                <w:sz w:val="24"/>
              </w:rPr>
            </w:pPr>
          </w:p>
        </w:tc>
        <w:tc>
          <w:tcPr>
            <w:tcW w:w="989" w:type="dxa"/>
          </w:tcPr>
          <w:p w14:paraId="6CA73883" w14:textId="77777777" w:rsidR="00E11F55" w:rsidRPr="00C8779D" w:rsidRDefault="00E11F55">
            <w:pPr>
              <w:pStyle w:val="TableParagraph"/>
              <w:rPr>
                <w:rFonts w:ascii="仿宋_GB2312" w:eastAsia="仿宋_GB2312"/>
                <w:sz w:val="24"/>
              </w:rPr>
            </w:pPr>
          </w:p>
        </w:tc>
        <w:tc>
          <w:tcPr>
            <w:tcW w:w="704" w:type="dxa"/>
          </w:tcPr>
          <w:p w14:paraId="662FE0FD" w14:textId="77777777" w:rsidR="00E11F55" w:rsidRPr="00C8779D" w:rsidRDefault="00E11F55">
            <w:pPr>
              <w:pStyle w:val="TableParagraph"/>
              <w:rPr>
                <w:rFonts w:ascii="仿宋_GB2312" w:eastAsia="仿宋_GB2312"/>
                <w:sz w:val="24"/>
              </w:rPr>
            </w:pPr>
          </w:p>
        </w:tc>
        <w:tc>
          <w:tcPr>
            <w:tcW w:w="852" w:type="dxa"/>
          </w:tcPr>
          <w:p w14:paraId="55D73D39" w14:textId="77777777" w:rsidR="00E11F55" w:rsidRPr="00C8779D" w:rsidRDefault="00E11F55">
            <w:pPr>
              <w:pStyle w:val="TableParagraph"/>
              <w:rPr>
                <w:rFonts w:ascii="仿宋_GB2312" w:eastAsia="仿宋_GB2312"/>
                <w:sz w:val="24"/>
              </w:rPr>
            </w:pPr>
          </w:p>
        </w:tc>
        <w:tc>
          <w:tcPr>
            <w:tcW w:w="708" w:type="dxa"/>
          </w:tcPr>
          <w:p w14:paraId="3D54A274" w14:textId="77777777" w:rsidR="00E11F55" w:rsidRPr="00C8779D" w:rsidRDefault="00E11F55">
            <w:pPr>
              <w:pStyle w:val="TableParagraph"/>
              <w:rPr>
                <w:rFonts w:ascii="仿宋_GB2312" w:eastAsia="仿宋_GB2312"/>
                <w:sz w:val="24"/>
              </w:rPr>
            </w:pPr>
          </w:p>
        </w:tc>
        <w:tc>
          <w:tcPr>
            <w:tcW w:w="713" w:type="dxa"/>
          </w:tcPr>
          <w:p w14:paraId="72E90172" w14:textId="77777777" w:rsidR="00E11F55" w:rsidRPr="00C8779D" w:rsidRDefault="00E11F55">
            <w:pPr>
              <w:pStyle w:val="TableParagraph"/>
              <w:rPr>
                <w:rFonts w:ascii="仿宋_GB2312" w:eastAsia="仿宋_GB2312"/>
                <w:sz w:val="24"/>
              </w:rPr>
            </w:pPr>
          </w:p>
        </w:tc>
        <w:tc>
          <w:tcPr>
            <w:tcW w:w="709" w:type="dxa"/>
          </w:tcPr>
          <w:p w14:paraId="6FE9734A" w14:textId="77777777" w:rsidR="00E11F55" w:rsidRPr="00C8779D" w:rsidRDefault="00E11F55">
            <w:pPr>
              <w:pStyle w:val="TableParagraph"/>
              <w:rPr>
                <w:rFonts w:ascii="仿宋_GB2312" w:eastAsia="仿宋_GB2312"/>
                <w:sz w:val="24"/>
              </w:rPr>
            </w:pPr>
          </w:p>
        </w:tc>
        <w:tc>
          <w:tcPr>
            <w:tcW w:w="852" w:type="dxa"/>
          </w:tcPr>
          <w:p w14:paraId="69F8C7E7" w14:textId="77777777" w:rsidR="00E11F55" w:rsidRPr="00C8779D" w:rsidRDefault="00E11F55">
            <w:pPr>
              <w:pStyle w:val="TableParagraph"/>
              <w:rPr>
                <w:rFonts w:ascii="仿宋_GB2312" w:eastAsia="仿宋_GB2312"/>
                <w:sz w:val="24"/>
              </w:rPr>
            </w:pPr>
          </w:p>
        </w:tc>
      </w:tr>
      <w:tr w:rsidR="002006E7" w:rsidRPr="00C8779D" w14:paraId="05F210FB" w14:textId="77777777">
        <w:trPr>
          <w:trHeight w:val="446"/>
        </w:trPr>
        <w:tc>
          <w:tcPr>
            <w:tcW w:w="710" w:type="dxa"/>
          </w:tcPr>
          <w:p w14:paraId="65339A61" w14:textId="77777777" w:rsidR="00E11F55" w:rsidRPr="00C8779D" w:rsidRDefault="007116A0">
            <w:pPr>
              <w:pStyle w:val="TableParagraph"/>
              <w:spacing w:before="85"/>
              <w:ind w:left="5"/>
              <w:jc w:val="center"/>
              <w:rPr>
                <w:rFonts w:ascii="仿宋_GB2312" w:eastAsia="仿宋_GB2312" w:hAnsi="Times New Roman"/>
                <w:sz w:val="24"/>
              </w:rPr>
            </w:pPr>
            <w:r w:rsidRPr="00C8779D">
              <w:rPr>
                <w:rFonts w:ascii="仿宋_GB2312" w:eastAsia="仿宋_GB2312" w:hAnsi="Times New Roman" w:hint="eastAsia"/>
                <w:sz w:val="24"/>
              </w:rPr>
              <w:t>…</w:t>
            </w:r>
          </w:p>
        </w:tc>
        <w:tc>
          <w:tcPr>
            <w:tcW w:w="708" w:type="dxa"/>
          </w:tcPr>
          <w:p w14:paraId="07B66FE8" w14:textId="77777777" w:rsidR="00E11F55" w:rsidRPr="00C8779D" w:rsidRDefault="00E11F55">
            <w:pPr>
              <w:pStyle w:val="TableParagraph"/>
              <w:rPr>
                <w:rFonts w:ascii="仿宋_GB2312" w:eastAsia="仿宋_GB2312"/>
                <w:sz w:val="24"/>
              </w:rPr>
            </w:pPr>
          </w:p>
        </w:tc>
        <w:tc>
          <w:tcPr>
            <w:tcW w:w="709" w:type="dxa"/>
          </w:tcPr>
          <w:p w14:paraId="7CEFC3A3" w14:textId="77777777" w:rsidR="00E11F55" w:rsidRPr="00C8779D" w:rsidRDefault="00E11F55">
            <w:pPr>
              <w:pStyle w:val="TableParagraph"/>
              <w:rPr>
                <w:rFonts w:ascii="仿宋_GB2312" w:eastAsia="仿宋_GB2312"/>
                <w:sz w:val="24"/>
              </w:rPr>
            </w:pPr>
          </w:p>
        </w:tc>
        <w:tc>
          <w:tcPr>
            <w:tcW w:w="708" w:type="dxa"/>
          </w:tcPr>
          <w:p w14:paraId="15313270" w14:textId="77777777" w:rsidR="00E11F55" w:rsidRPr="00C8779D" w:rsidRDefault="00E11F55">
            <w:pPr>
              <w:pStyle w:val="TableParagraph"/>
              <w:rPr>
                <w:rFonts w:ascii="仿宋_GB2312" w:eastAsia="仿宋_GB2312"/>
                <w:sz w:val="24"/>
              </w:rPr>
            </w:pPr>
          </w:p>
        </w:tc>
        <w:tc>
          <w:tcPr>
            <w:tcW w:w="989" w:type="dxa"/>
          </w:tcPr>
          <w:p w14:paraId="1B68ADA9" w14:textId="77777777" w:rsidR="00E11F55" w:rsidRPr="00C8779D" w:rsidRDefault="00E11F55">
            <w:pPr>
              <w:pStyle w:val="TableParagraph"/>
              <w:rPr>
                <w:rFonts w:ascii="仿宋_GB2312" w:eastAsia="仿宋_GB2312"/>
                <w:sz w:val="24"/>
              </w:rPr>
            </w:pPr>
          </w:p>
        </w:tc>
        <w:tc>
          <w:tcPr>
            <w:tcW w:w="704" w:type="dxa"/>
          </w:tcPr>
          <w:p w14:paraId="19DADE00" w14:textId="77777777" w:rsidR="00E11F55" w:rsidRPr="00C8779D" w:rsidRDefault="00E11F55">
            <w:pPr>
              <w:pStyle w:val="TableParagraph"/>
              <w:rPr>
                <w:rFonts w:ascii="仿宋_GB2312" w:eastAsia="仿宋_GB2312"/>
                <w:sz w:val="24"/>
              </w:rPr>
            </w:pPr>
          </w:p>
        </w:tc>
        <w:tc>
          <w:tcPr>
            <w:tcW w:w="852" w:type="dxa"/>
          </w:tcPr>
          <w:p w14:paraId="7C8362EA" w14:textId="77777777" w:rsidR="00E11F55" w:rsidRPr="00C8779D" w:rsidRDefault="00E11F55">
            <w:pPr>
              <w:pStyle w:val="TableParagraph"/>
              <w:rPr>
                <w:rFonts w:ascii="仿宋_GB2312" w:eastAsia="仿宋_GB2312"/>
                <w:sz w:val="24"/>
              </w:rPr>
            </w:pPr>
          </w:p>
        </w:tc>
        <w:tc>
          <w:tcPr>
            <w:tcW w:w="708" w:type="dxa"/>
          </w:tcPr>
          <w:p w14:paraId="57769EB2" w14:textId="77777777" w:rsidR="00E11F55" w:rsidRPr="00C8779D" w:rsidRDefault="00E11F55">
            <w:pPr>
              <w:pStyle w:val="TableParagraph"/>
              <w:rPr>
                <w:rFonts w:ascii="仿宋_GB2312" w:eastAsia="仿宋_GB2312"/>
                <w:sz w:val="24"/>
              </w:rPr>
            </w:pPr>
          </w:p>
        </w:tc>
        <w:tc>
          <w:tcPr>
            <w:tcW w:w="713" w:type="dxa"/>
          </w:tcPr>
          <w:p w14:paraId="7CB2FDE2" w14:textId="77777777" w:rsidR="00E11F55" w:rsidRPr="00C8779D" w:rsidRDefault="00E11F55">
            <w:pPr>
              <w:pStyle w:val="TableParagraph"/>
              <w:rPr>
                <w:rFonts w:ascii="仿宋_GB2312" w:eastAsia="仿宋_GB2312"/>
                <w:sz w:val="24"/>
              </w:rPr>
            </w:pPr>
          </w:p>
        </w:tc>
        <w:tc>
          <w:tcPr>
            <w:tcW w:w="709" w:type="dxa"/>
          </w:tcPr>
          <w:p w14:paraId="79C2C487" w14:textId="77777777" w:rsidR="00E11F55" w:rsidRPr="00C8779D" w:rsidRDefault="00E11F55">
            <w:pPr>
              <w:pStyle w:val="TableParagraph"/>
              <w:rPr>
                <w:rFonts w:ascii="仿宋_GB2312" w:eastAsia="仿宋_GB2312"/>
                <w:sz w:val="24"/>
              </w:rPr>
            </w:pPr>
          </w:p>
        </w:tc>
        <w:tc>
          <w:tcPr>
            <w:tcW w:w="852" w:type="dxa"/>
          </w:tcPr>
          <w:p w14:paraId="3FFA71F1" w14:textId="77777777" w:rsidR="00E11F55" w:rsidRPr="00C8779D" w:rsidRDefault="00E11F55">
            <w:pPr>
              <w:pStyle w:val="TableParagraph"/>
              <w:rPr>
                <w:rFonts w:ascii="仿宋_GB2312" w:eastAsia="仿宋_GB2312"/>
                <w:sz w:val="24"/>
              </w:rPr>
            </w:pPr>
          </w:p>
        </w:tc>
      </w:tr>
    </w:tbl>
    <w:p w14:paraId="32822C46" w14:textId="77777777" w:rsidR="00E11F55" w:rsidRPr="00C8779D" w:rsidRDefault="007116A0">
      <w:pPr>
        <w:spacing w:line="339" w:lineRule="exact"/>
        <w:ind w:left="662"/>
        <w:rPr>
          <w:rFonts w:ascii="仿宋_GB2312" w:eastAsia="仿宋_GB2312"/>
          <w:b/>
          <w:sz w:val="24"/>
        </w:rPr>
      </w:pPr>
      <w:r w:rsidRPr="00C8779D">
        <w:rPr>
          <w:rFonts w:ascii="仿宋_GB2312" w:eastAsia="仿宋_GB2312" w:hint="eastAsia"/>
          <w:b/>
          <w:sz w:val="24"/>
        </w:rPr>
        <w:t>注：此表由市级活动组织单位在活动网站进行填报。</w:t>
      </w:r>
    </w:p>
    <w:p w14:paraId="46E95105" w14:textId="77777777" w:rsidR="00E11F55" w:rsidRPr="00C8779D" w:rsidRDefault="007116A0">
      <w:pPr>
        <w:tabs>
          <w:tab w:val="left" w:pos="6094"/>
        </w:tabs>
        <w:spacing w:line="282" w:lineRule="exact"/>
        <w:ind w:left="660"/>
        <w:rPr>
          <w:rFonts w:ascii="仿宋_GB2312" w:eastAsia="仿宋_GB2312"/>
          <w:sz w:val="24"/>
        </w:rPr>
      </w:pPr>
      <w:r w:rsidRPr="00C8779D">
        <w:rPr>
          <w:rFonts w:ascii="仿宋_GB2312" w:eastAsia="仿宋_GB2312" w:hint="eastAsia"/>
          <w:sz w:val="24"/>
        </w:rPr>
        <w:t>附：参加市级推荐的数字创作类作品总数：</w:t>
      </w:r>
      <w:r w:rsidRPr="00C8779D">
        <w:rPr>
          <w:rFonts w:ascii="仿宋_GB2312" w:eastAsia="仿宋_GB2312" w:hint="eastAsia"/>
          <w:sz w:val="24"/>
          <w:u w:val="single"/>
        </w:rPr>
        <w:t xml:space="preserve"> </w:t>
      </w:r>
      <w:r w:rsidRPr="00C8779D">
        <w:rPr>
          <w:rFonts w:ascii="仿宋_GB2312" w:eastAsia="仿宋_GB2312" w:hint="eastAsia"/>
          <w:sz w:val="24"/>
          <w:u w:val="single"/>
        </w:rPr>
        <w:tab/>
      </w:r>
      <w:r w:rsidRPr="00C8779D">
        <w:rPr>
          <w:rFonts w:ascii="仿宋_GB2312" w:eastAsia="仿宋_GB2312" w:hint="eastAsia"/>
          <w:sz w:val="24"/>
        </w:rPr>
        <w:t>件；参加市级推荐的计算思维类作</w:t>
      </w:r>
    </w:p>
    <w:p w14:paraId="7FD6139D" w14:textId="77777777" w:rsidR="00E11F55" w:rsidRPr="00C8779D" w:rsidRDefault="007116A0">
      <w:pPr>
        <w:tabs>
          <w:tab w:val="left" w:pos="1980"/>
        </w:tabs>
        <w:spacing w:before="2"/>
        <w:ind w:left="180"/>
        <w:rPr>
          <w:rFonts w:ascii="仿宋_GB2312" w:eastAsia="仿宋_GB2312"/>
          <w:sz w:val="24"/>
        </w:rPr>
      </w:pPr>
      <w:r w:rsidRPr="00C8779D">
        <w:rPr>
          <w:rFonts w:ascii="仿宋_GB2312" w:eastAsia="仿宋_GB2312" w:hint="eastAsia"/>
          <w:sz w:val="24"/>
        </w:rPr>
        <w:t>品总数：</w:t>
      </w:r>
      <w:r w:rsidRPr="00C8779D">
        <w:rPr>
          <w:rFonts w:ascii="仿宋_GB2312" w:eastAsia="仿宋_GB2312" w:hint="eastAsia"/>
          <w:sz w:val="24"/>
          <w:u w:val="single"/>
        </w:rPr>
        <w:t xml:space="preserve"> </w:t>
      </w:r>
      <w:r w:rsidRPr="00C8779D">
        <w:rPr>
          <w:rFonts w:ascii="仿宋_GB2312" w:eastAsia="仿宋_GB2312" w:hint="eastAsia"/>
          <w:sz w:val="24"/>
          <w:u w:val="single"/>
        </w:rPr>
        <w:tab/>
      </w:r>
      <w:r w:rsidRPr="00C8779D">
        <w:rPr>
          <w:rFonts w:ascii="仿宋_GB2312" w:eastAsia="仿宋_GB2312" w:hint="eastAsia"/>
          <w:sz w:val="24"/>
        </w:rPr>
        <w:t>件。</w:t>
      </w:r>
    </w:p>
    <w:p w14:paraId="52BB7654" w14:textId="77777777" w:rsidR="00E11F55" w:rsidRPr="00C8779D" w:rsidRDefault="007116A0">
      <w:pPr>
        <w:spacing w:before="4"/>
        <w:ind w:left="660"/>
        <w:rPr>
          <w:rFonts w:ascii="仿宋_GB2312" w:eastAsia="仿宋_GB2312"/>
          <w:sz w:val="24"/>
        </w:rPr>
      </w:pPr>
      <w:r w:rsidRPr="00C8779D">
        <w:rPr>
          <w:rFonts w:ascii="仿宋_GB2312" w:eastAsia="仿宋_GB2312" w:hint="eastAsia"/>
          <w:sz w:val="24"/>
        </w:rPr>
        <w:t>市级组织工作情况小结（1000 字以内）可通过电子邮件一并提交。</w:t>
      </w:r>
    </w:p>
    <w:p w14:paraId="7CB75DF0" w14:textId="77777777" w:rsidR="00E11F55" w:rsidRPr="00C8779D" w:rsidRDefault="00E11F55">
      <w:pPr>
        <w:rPr>
          <w:rFonts w:ascii="仿宋_GB2312" w:eastAsia="仿宋_GB2312"/>
          <w:sz w:val="24"/>
        </w:rPr>
        <w:sectPr w:rsidR="00E11F55" w:rsidRPr="00C8779D">
          <w:pgSz w:w="11910" w:h="16840"/>
          <w:pgMar w:top="1080" w:right="700" w:bottom="1380" w:left="1080" w:header="0" w:footer="1183" w:gutter="0"/>
          <w:cols w:space="720"/>
        </w:sectPr>
      </w:pPr>
    </w:p>
    <w:p w14:paraId="45D22C31" w14:textId="77777777" w:rsidR="00581700" w:rsidRPr="00C8779D" w:rsidRDefault="00581700" w:rsidP="00581700">
      <w:pPr>
        <w:pStyle w:val="a3"/>
        <w:spacing w:before="36"/>
        <w:rPr>
          <w:rFonts w:ascii="仿宋_GB2312" w:eastAsia="仿宋_GB2312"/>
        </w:rPr>
      </w:pPr>
      <w:r w:rsidRPr="00C8779D">
        <w:rPr>
          <w:rFonts w:ascii="仿宋_GB2312" w:eastAsia="仿宋_GB2312" w:hint="eastAsia"/>
          <w:noProof/>
          <w:lang w:val="en-US" w:bidi="ar-SA"/>
        </w:rPr>
        <w:lastRenderedPageBreak/>
        <mc:AlternateContent>
          <mc:Choice Requires="wpg">
            <w:drawing>
              <wp:anchor distT="0" distB="0" distL="0" distR="0" simplePos="0" relativeHeight="251669504" behindDoc="1" locked="0" layoutInCell="1" allowOverlap="1" wp14:anchorId="4D1428B6" wp14:editId="196ABE36">
                <wp:simplePos x="0" y="0"/>
                <wp:positionH relativeFrom="page">
                  <wp:posOffset>3020695</wp:posOffset>
                </wp:positionH>
                <wp:positionV relativeFrom="paragraph">
                  <wp:posOffset>328295</wp:posOffset>
                </wp:positionV>
                <wp:extent cx="1828800" cy="273050"/>
                <wp:effectExtent l="635" t="0" r="0" b="0"/>
                <wp:wrapTopAndBottom/>
                <wp:docPr id="33" name="组合 29"/>
                <wp:cNvGraphicFramePr/>
                <a:graphic xmlns:a="http://schemas.openxmlformats.org/drawingml/2006/main">
                  <a:graphicData uri="http://schemas.microsoft.com/office/word/2010/wordprocessingGroup">
                    <wpg:wgp>
                      <wpg:cNvGrpSpPr/>
                      <wpg:grpSpPr>
                        <a:xfrm>
                          <a:off x="0" y="0"/>
                          <a:ext cx="1828800" cy="273050"/>
                          <a:chOff x="4758" y="517"/>
                          <a:chExt cx="2880" cy="430"/>
                        </a:xfrm>
                      </wpg:grpSpPr>
                      <pic:pic xmlns:pic="http://schemas.openxmlformats.org/drawingml/2006/picture">
                        <pic:nvPicPr>
                          <pic:cNvPr id="31" name="图片 30"/>
                          <pic:cNvPicPr>
                            <a:picLocks noChangeAspect="1"/>
                          </pic:cNvPicPr>
                        </pic:nvPicPr>
                        <pic:blipFill>
                          <a:blip r:embed="rId15"/>
                          <a:stretch>
                            <a:fillRect/>
                          </a:stretch>
                        </pic:blipFill>
                        <pic:spPr>
                          <a:xfrm>
                            <a:off x="4757" y="517"/>
                            <a:ext cx="1801" cy="430"/>
                          </a:xfrm>
                          <a:prstGeom prst="rect">
                            <a:avLst/>
                          </a:prstGeom>
                          <a:noFill/>
                          <a:ln>
                            <a:noFill/>
                          </a:ln>
                        </pic:spPr>
                      </pic:pic>
                      <pic:pic xmlns:pic="http://schemas.openxmlformats.org/drawingml/2006/picture">
                        <pic:nvPicPr>
                          <pic:cNvPr id="32" name="图片 31"/>
                          <pic:cNvPicPr>
                            <a:picLocks noChangeAspect="1"/>
                          </pic:cNvPicPr>
                        </pic:nvPicPr>
                        <pic:blipFill>
                          <a:blip r:embed="rId16"/>
                          <a:stretch>
                            <a:fillRect/>
                          </a:stretch>
                        </pic:blipFill>
                        <pic:spPr>
                          <a:xfrm>
                            <a:off x="6197" y="517"/>
                            <a:ext cx="1440" cy="430"/>
                          </a:xfrm>
                          <a:prstGeom prst="rect">
                            <a:avLst/>
                          </a:prstGeom>
                          <a:noFill/>
                          <a:ln>
                            <a:noFill/>
                          </a:ln>
                        </pic:spPr>
                      </pic:pic>
                    </wpg:wgp>
                  </a:graphicData>
                </a:graphic>
              </wp:anchor>
            </w:drawing>
          </mc:Choice>
          <mc:Fallback>
            <w:pict>
              <v:group id="组合 29" o:spid="_x0000_s1026" style="position:absolute;left:0;text-align:left;margin-left:237.85pt;margin-top:25.85pt;width:2in;height:21.5pt;z-index:-251646976;mso-wrap-distance-left:0;mso-wrap-distance-right:0;mso-position-horizontal-relative:page" coordorigin="4758,517" coordsize="2880,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0" o:spid="_x0000_s1027" type="#_x0000_t75" style="position:absolute;left:4757;top:517;width:1801;height: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3qpFXCAAAA2wAAAA8AAABkcnMvZG93bnJldi54bWxEj0FrAjEUhO8F/0N4Qm81q6W1rEZR0dLi&#10;Sav3x+Z1d+nmZcmLuv77RhA8DjPzDTOdd65RZwpSezYwHGSgiAtvay4NHH42Lx+gJCJbbDyTgSsJ&#10;zGe9pynm1l94R+d9LFWCsORooIqxzbWWoiKHMvAtcfJ+fXAYkwyltgEvCe4aPcqyd+2w5rRQYUur&#10;ioq//ckZOMZP2S7W22+W5WkX+K0Ziz8a89zvFhNQkbr4CN/bX9bA6xBuX9IP0L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d6qRVwgAAANsAAAAPAAAAAAAAAAAAAAAAAJ8C&#10;AABkcnMvZG93bnJldi54bWxQSwUGAAAAAAQABAD3AAAAjgMAAAAA&#10;">
                  <v:imagedata r:id="rId22" o:title=""/>
                  <v:path arrowok="t"/>
                </v:shape>
                <v:shape id="图片 31" o:spid="_x0000_s1028" type="#_x0000_t75" style="position:absolute;left:6197;top:517;width:1440;height: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27/zEAAAA2wAAAA8AAABkcnMvZG93bnJldi54bWxEj0GLwjAUhO8L/ofwhL2tqS4UqUZR2QVB&#10;YbF60NujebbF5qU2sdZ/bxYEj8PMfMNM552pREuNKy0rGA4iEMSZ1SXnCg77368xCOeRNVaWScGD&#10;HMxnvY8pJtreeUdt6nMRIOwSVFB4XydSuqwgg25ga+LgnW1j0AfZ5FI3eA9wU8lRFMXSYMlhocCa&#10;VgVll/RmFOxXm+vRxPFPZ6vdMv+L2u3h1Cr12e8WExCeOv8Ov9prreB7BP9fwg+Qsy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Z27/zEAAAA2wAAAA8AAAAAAAAAAAAAAAAA&#10;nwIAAGRycy9kb3ducmV2LnhtbFBLBQYAAAAABAAEAPcAAACQAwAAAAA=&#10;">
                  <v:imagedata r:id="rId23" o:title=""/>
                  <v:path arrowok="t"/>
                </v:shape>
                <w10:wrap type="topAndBottom" anchorx="page"/>
              </v:group>
            </w:pict>
          </mc:Fallback>
        </mc:AlternateContent>
      </w:r>
      <w:r w:rsidRPr="00C8779D">
        <w:rPr>
          <w:rFonts w:ascii="仿宋_GB2312" w:eastAsia="仿宋_GB2312" w:hint="eastAsia"/>
        </w:rPr>
        <w:t>附表 5</w:t>
      </w:r>
    </w:p>
    <w:p w14:paraId="2AF622C7" w14:textId="77777777" w:rsidR="00581700" w:rsidRPr="00C8779D" w:rsidRDefault="00581700" w:rsidP="00581700">
      <w:pPr>
        <w:pStyle w:val="a3"/>
        <w:spacing w:before="5"/>
        <w:ind w:left="0"/>
        <w:rPr>
          <w:rFonts w:ascii="仿宋_GB2312" w:eastAsia="仿宋_GB2312"/>
          <w:sz w:val="7"/>
        </w:rPr>
      </w:pPr>
    </w:p>
    <w:p w14:paraId="3FA0F101" w14:textId="77777777" w:rsidR="00581700" w:rsidRPr="00C8779D" w:rsidRDefault="00581700" w:rsidP="00581700">
      <w:pPr>
        <w:tabs>
          <w:tab w:val="left" w:pos="2695"/>
          <w:tab w:val="left" w:pos="4928"/>
        </w:tabs>
        <w:spacing w:line="484" w:lineRule="exact"/>
        <w:ind w:left="180"/>
        <w:rPr>
          <w:rFonts w:ascii="仿宋_GB2312" w:eastAsia="仿宋_GB2312" w:hAnsi="Microsoft JhengHei"/>
          <w:b/>
          <w:sz w:val="28"/>
        </w:rPr>
      </w:pPr>
      <w:r w:rsidRPr="00C8779D">
        <w:rPr>
          <w:rFonts w:ascii="仿宋_GB2312" w:eastAsia="仿宋_GB2312" w:hint="eastAsia"/>
          <w:w w:val="110"/>
          <w:sz w:val="28"/>
        </w:rPr>
        <w:t>市州：</w:t>
      </w:r>
      <w:r w:rsidRPr="00C8779D">
        <w:rPr>
          <w:rFonts w:ascii="仿宋_GB2312" w:eastAsia="仿宋_GB2312" w:hint="eastAsia"/>
          <w:w w:val="110"/>
          <w:sz w:val="28"/>
        </w:rPr>
        <w:tab/>
        <w:t>组别：</w:t>
      </w:r>
      <w:r w:rsidRPr="00C8779D">
        <w:rPr>
          <w:rFonts w:ascii="仿宋_GB2312" w:eastAsia="仿宋_GB2312" w:hint="eastAsia"/>
          <w:w w:val="110"/>
          <w:sz w:val="28"/>
        </w:rPr>
        <w:tab/>
      </w:r>
      <w:r w:rsidRPr="00C8779D">
        <w:rPr>
          <w:rFonts w:ascii="仿宋_GB2312" w:eastAsia="仿宋_GB2312" w:hAnsi="Microsoft JhengHei" w:hint="eastAsia"/>
          <w:b/>
          <w:spacing w:val="-3"/>
          <w:w w:val="110"/>
          <w:sz w:val="28"/>
        </w:rPr>
        <w:t>□“</w:t>
      </w:r>
      <w:r w:rsidRPr="00C8779D">
        <w:rPr>
          <w:rFonts w:ascii="仿宋_GB2312" w:eastAsia="仿宋_GB2312" w:hAnsi="Microsoft JhengHei" w:hint="eastAsia"/>
          <w:b/>
          <w:w w:val="110"/>
          <w:sz w:val="28"/>
        </w:rPr>
        <w:t>领航社</w:t>
      </w:r>
      <w:r w:rsidRPr="00C8779D">
        <w:rPr>
          <w:rFonts w:ascii="仿宋_GB2312" w:eastAsia="仿宋_GB2312" w:hAnsi="Microsoft JhengHei" w:hint="eastAsia"/>
          <w:b/>
          <w:spacing w:val="-5"/>
          <w:w w:val="110"/>
          <w:sz w:val="28"/>
        </w:rPr>
        <w:t>”</w:t>
      </w:r>
      <w:r w:rsidRPr="00C8779D">
        <w:rPr>
          <w:rFonts w:ascii="仿宋_GB2312" w:eastAsia="仿宋_GB2312" w:hAnsi="Microsoft JhengHei" w:hint="eastAsia"/>
          <w:b/>
          <w:w w:val="110"/>
          <w:sz w:val="28"/>
        </w:rPr>
        <w:t>课后服务项目校队伍</w:t>
      </w:r>
    </w:p>
    <w:p w14:paraId="1C4A7C7F" w14:textId="77777777" w:rsidR="00581700" w:rsidRPr="00C8779D" w:rsidRDefault="00581700" w:rsidP="00581700">
      <w:pPr>
        <w:pStyle w:val="a3"/>
        <w:spacing w:before="13"/>
        <w:ind w:left="0"/>
        <w:rPr>
          <w:rFonts w:ascii="仿宋_GB2312" w:eastAsia="仿宋_GB2312"/>
          <w:b/>
          <w:sz w:val="3"/>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64"/>
        <w:gridCol w:w="997"/>
        <w:gridCol w:w="1277"/>
        <w:gridCol w:w="562"/>
        <w:gridCol w:w="2838"/>
        <w:gridCol w:w="1644"/>
      </w:tblGrid>
      <w:tr w:rsidR="00581700" w:rsidRPr="00C8779D" w14:paraId="1454C067" w14:textId="77777777" w:rsidTr="00647048">
        <w:trPr>
          <w:trHeight w:val="623"/>
        </w:trPr>
        <w:tc>
          <w:tcPr>
            <w:tcW w:w="2264" w:type="dxa"/>
          </w:tcPr>
          <w:p w14:paraId="7096D266" w14:textId="77777777" w:rsidR="00581700" w:rsidRPr="00C8779D" w:rsidRDefault="00581700" w:rsidP="00647048">
            <w:pPr>
              <w:pStyle w:val="TableParagraph"/>
              <w:spacing w:before="132"/>
              <w:ind w:left="168" w:right="156"/>
              <w:jc w:val="center"/>
              <w:rPr>
                <w:rFonts w:ascii="仿宋_GB2312" w:eastAsia="仿宋_GB2312"/>
                <w:sz w:val="28"/>
              </w:rPr>
            </w:pPr>
            <w:r w:rsidRPr="00C8779D">
              <w:rPr>
                <w:rFonts w:ascii="仿宋_GB2312" w:eastAsia="仿宋_GB2312" w:hint="eastAsia"/>
                <w:sz w:val="28"/>
              </w:rPr>
              <w:t>项目大类</w:t>
            </w:r>
          </w:p>
        </w:tc>
        <w:tc>
          <w:tcPr>
            <w:tcW w:w="7318" w:type="dxa"/>
            <w:gridSpan w:val="5"/>
          </w:tcPr>
          <w:p w14:paraId="65129115" w14:textId="77777777" w:rsidR="00581700" w:rsidRPr="00C8779D" w:rsidRDefault="00581700" w:rsidP="00647048">
            <w:pPr>
              <w:pStyle w:val="TableParagraph"/>
              <w:spacing w:before="132"/>
              <w:ind w:left="107"/>
              <w:rPr>
                <w:rFonts w:ascii="仿宋_GB2312" w:eastAsia="仿宋_GB2312"/>
                <w:sz w:val="28"/>
              </w:rPr>
            </w:pPr>
            <w:proofErr w:type="gramStart"/>
            <w:r w:rsidRPr="00C8779D">
              <w:rPr>
                <w:rFonts w:ascii="仿宋_GB2312" w:eastAsia="仿宋_GB2312" w:hint="eastAsia"/>
                <w:sz w:val="28"/>
              </w:rPr>
              <w:t>科创实践类</w:t>
            </w:r>
            <w:proofErr w:type="gramEnd"/>
          </w:p>
        </w:tc>
      </w:tr>
      <w:tr w:rsidR="00581700" w:rsidRPr="00C8779D" w14:paraId="16C5AFE2" w14:textId="77777777" w:rsidTr="00647048">
        <w:trPr>
          <w:trHeight w:val="623"/>
        </w:trPr>
        <w:tc>
          <w:tcPr>
            <w:tcW w:w="2264" w:type="dxa"/>
          </w:tcPr>
          <w:p w14:paraId="1265E6DE" w14:textId="77777777" w:rsidR="00581700" w:rsidRPr="00C8779D" w:rsidRDefault="00581700" w:rsidP="00647048">
            <w:pPr>
              <w:pStyle w:val="TableParagraph"/>
              <w:spacing w:before="132"/>
              <w:ind w:left="168" w:right="156"/>
              <w:jc w:val="center"/>
              <w:rPr>
                <w:rFonts w:ascii="仿宋_GB2312" w:eastAsia="仿宋_GB2312"/>
                <w:sz w:val="28"/>
              </w:rPr>
            </w:pPr>
            <w:r w:rsidRPr="00C8779D">
              <w:rPr>
                <w:rFonts w:ascii="仿宋_GB2312" w:eastAsia="仿宋_GB2312" w:hint="eastAsia"/>
                <w:sz w:val="28"/>
              </w:rPr>
              <w:t>项目名称</w:t>
            </w:r>
          </w:p>
        </w:tc>
        <w:tc>
          <w:tcPr>
            <w:tcW w:w="7318" w:type="dxa"/>
            <w:gridSpan w:val="5"/>
          </w:tcPr>
          <w:p w14:paraId="6A569602" w14:textId="77777777" w:rsidR="00581700" w:rsidRPr="00C8779D" w:rsidRDefault="00581700" w:rsidP="00647048">
            <w:pPr>
              <w:pStyle w:val="TableParagraph"/>
              <w:tabs>
                <w:tab w:val="left" w:pos="1790"/>
                <w:tab w:val="left" w:pos="3468"/>
                <w:tab w:val="left" w:pos="5148"/>
              </w:tabs>
              <w:spacing w:before="132"/>
              <w:ind w:left="107"/>
              <w:rPr>
                <w:rFonts w:ascii="仿宋_GB2312" w:eastAsia="仿宋_GB2312"/>
                <w:sz w:val="28"/>
              </w:rPr>
            </w:pPr>
            <w:r w:rsidRPr="00C8779D">
              <w:rPr>
                <w:rFonts w:ascii="仿宋_GB2312" w:eastAsia="仿宋_GB2312" w:hint="eastAsia"/>
                <w:sz w:val="28"/>
              </w:rPr>
              <w:t>□创意智造</w:t>
            </w:r>
            <w:r w:rsidRPr="00C8779D">
              <w:rPr>
                <w:rFonts w:ascii="仿宋_GB2312" w:eastAsia="仿宋_GB2312" w:hint="eastAsia"/>
                <w:sz w:val="28"/>
              </w:rPr>
              <w:tab/>
            </w:r>
            <w:r w:rsidRPr="00C8779D">
              <w:rPr>
                <w:rFonts w:ascii="仿宋_GB2312" w:eastAsia="仿宋_GB2312" w:hint="eastAsia"/>
                <w:spacing w:val="-3"/>
                <w:sz w:val="28"/>
              </w:rPr>
              <w:t>□优</w:t>
            </w:r>
            <w:r w:rsidRPr="00C8779D">
              <w:rPr>
                <w:rFonts w:ascii="仿宋_GB2312" w:eastAsia="仿宋_GB2312" w:hint="eastAsia"/>
                <w:sz w:val="28"/>
              </w:rPr>
              <w:t>创未来</w:t>
            </w:r>
            <w:r w:rsidRPr="00C8779D">
              <w:rPr>
                <w:rFonts w:ascii="仿宋_GB2312" w:eastAsia="仿宋_GB2312" w:hint="eastAsia"/>
                <w:sz w:val="28"/>
              </w:rPr>
              <w:tab/>
              <w:t>□智</w:t>
            </w:r>
            <w:r w:rsidRPr="00C8779D">
              <w:rPr>
                <w:rFonts w:ascii="仿宋_GB2312" w:eastAsia="仿宋_GB2312" w:hint="eastAsia"/>
                <w:spacing w:val="-3"/>
                <w:sz w:val="28"/>
              </w:rPr>
              <w:t>能博</w:t>
            </w:r>
            <w:r w:rsidRPr="00C8779D">
              <w:rPr>
                <w:rFonts w:ascii="仿宋_GB2312" w:eastAsia="仿宋_GB2312" w:hint="eastAsia"/>
                <w:sz w:val="28"/>
              </w:rPr>
              <w:t>物</w:t>
            </w:r>
            <w:r w:rsidRPr="00C8779D">
              <w:rPr>
                <w:rFonts w:ascii="仿宋_GB2312" w:eastAsia="仿宋_GB2312" w:hint="eastAsia"/>
                <w:sz w:val="28"/>
              </w:rPr>
              <w:tab/>
              <w:t>□</w:t>
            </w:r>
            <w:r w:rsidRPr="00C8779D">
              <w:rPr>
                <w:rFonts w:ascii="仿宋_GB2312" w:eastAsia="仿宋_GB2312" w:hint="eastAsia"/>
                <w:spacing w:val="-3"/>
                <w:sz w:val="28"/>
              </w:rPr>
              <w:t>智</w:t>
            </w:r>
            <w:r w:rsidRPr="00C8779D">
              <w:rPr>
                <w:rFonts w:ascii="仿宋_GB2312" w:eastAsia="仿宋_GB2312" w:hint="eastAsia"/>
                <w:sz w:val="28"/>
              </w:rPr>
              <w:t>能机</w:t>
            </w:r>
            <w:r w:rsidRPr="00C8779D">
              <w:rPr>
                <w:rFonts w:ascii="仿宋_GB2312" w:eastAsia="仿宋_GB2312" w:hint="eastAsia"/>
                <w:spacing w:val="-3"/>
                <w:sz w:val="28"/>
              </w:rPr>
              <w:t>器</w:t>
            </w:r>
            <w:r w:rsidRPr="00C8779D">
              <w:rPr>
                <w:rFonts w:ascii="仿宋_GB2312" w:eastAsia="仿宋_GB2312" w:hint="eastAsia"/>
                <w:sz w:val="28"/>
              </w:rPr>
              <w:t>人</w:t>
            </w:r>
          </w:p>
        </w:tc>
      </w:tr>
      <w:tr w:rsidR="00581700" w:rsidRPr="00C8779D" w14:paraId="14F66344" w14:textId="77777777" w:rsidTr="00647048">
        <w:trPr>
          <w:trHeight w:val="1874"/>
        </w:trPr>
        <w:tc>
          <w:tcPr>
            <w:tcW w:w="2264" w:type="dxa"/>
          </w:tcPr>
          <w:p w14:paraId="38F92CD2" w14:textId="77777777" w:rsidR="00581700" w:rsidRPr="00C8779D" w:rsidRDefault="00581700" w:rsidP="00647048">
            <w:pPr>
              <w:pStyle w:val="TableParagraph"/>
              <w:spacing w:before="5"/>
              <w:rPr>
                <w:rFonts w:ascii="仿宋_GB2312" w:eastAsia="仿宋_GB2312"/>
                <w:b/>
                <w:sz w:val="24"/>
              </w:rPr>
            </w:pPr>
          </w:p>
          <w:p w14:paraId="4A394536" w14:textId="77777777" w:rsidR="00581700" w:rsidRPr="00C8779D" w:rsidRDefault="00581700" w:rsidP="00647048">
            <w:pPr>
              <w:pStyle w:val="TableParagraph"/>
              <w:ind w:left="432"/>
              <w:rPr>
                <w:rFonts w:ascii="仿宋_GB2312" w:eastAsia="仿宋_GB2312"/>
                <w:sz w:val="28"/>
              </w:rPr>
            </w:pPr>
            <w:r w:rsidRPr="00C8779D">
              <w:rPr>
                <w:rFonts w:ascii="仿宋_GB2312" w:eastAsia="仿宋_GB2312" w:hint="eastAsia"/>
                <w:sz w:val="28"/>
              </w:rPr>
              <w:t>机器人类型</w:t>
            </w:r>
          </w:p>
          <w:p w14:paraId="1221090E" w14:textId="77777777" w:rsidR="00581700" w:rsidRPr="00C8779D" w:rsidRDefault="00581700" w:rsidP="00647048">
            <w:pPr>
              <w:pStyle w:val="TableParagraph"/>
              <w:spacing w:before="149" w:line="170" w:lineRule="auto"/>
              <w:ind w:left="168" w:right="157"/>
              <w:jc w:val="center"/>
              <w:rPr>
                <w:rFonts w:ascii="仿宋_GB2312" w:eastAsia="仿宋_GB2312" w:hAnsi="Microsoft JhengHei"/>
                <w:b/>
                <w:sz w:val="24"/>
              </w:rPr>
            </w:pPr>
            <w:r w:rsidRPr="00C8779D">
              <w:rPr>
                <w:rFonts w:ascii="仿宋_GB2312" w:eastAsia="仿宋_GB2312" w:hAnsi="Microsoft JhengHei" w:hint="eastAsia"/>
                <w:b/>
                <w:sz w:val="24"/>
              </w:rPr>
              <w:t>（参加“智能机器人”项目需填写）</w:t>
            </w:r>
          </w:p>
        </w:tc>
        <w:tc>
          <w:tcPr>
            <w:tcW w:w="7318" w:type="dxa"/>
            <w:gridSpan w:val="5"/>
          </w:tcPr>
          <w:p w14:paraId="186508CC" w14:textId="77777777" w:rsidR="00581700" w:rsidRPr="00C8779D" w:rsidRDefault="00581700" w:rsidP="00647048">
            <w:pPr>
              <w:pStyle w:val="TableParagraph"/>
              <w:spacing w:before="135"/>
              <w:ind w:left="107"/>
              <w:rPr>
                <w:rFonts w:ascii="仿宋_GB2312" w:eastAsia="仿宋_GB2312"/>
                <w:sz w:val="28"/>
              </w:rPr>
            </w:pPr>
            <w:r w:rsidRPr="00C8779D">
              <w:rPr>
                <w:rFonts w:ascii="仿宋_GB2312" w:eastAsia="仿宋_GB2312" w:hint="eastAsia"/>
                <w:sz w:val="28"/>
              </w:rPr>
              <w:t>□双足人形机器人或多足仿生类机器人</w:t>
            </w:r>
          </w:p>
          <w:p w14:paraId="770F421D" w14:textId="77777777" w:rsidR="00581700" w:rsidRPr="00C8779D" w:rsidRDefault="00581700" w:rsidP="00647048">
            <w:pPr>
              <w:pStyle w:val="TableParagraph"/>
              <w:spacing w:before="7"/>
              <w:rPr>
                <w:rFonts w:ascii="仿宋_GB2312" w:eastAsia="仿宋_GB2312"/>
                <w:b/>
                <w:sz w:val="14"/>
              </w:rPr>
            </w:pPr>
          </w:p>
          <w:p w14:paraId="1F6841BB" w14:textId="77777777" w:rsidR="00581700" w:rsidRPr="00C8779D" w:rsidRDefault="00581700" w:rsidP="00647048">
            <w:pPr>
              <w:pStyle w:val="TableParagraph"/>
              <w:spacing w:before="1"/>
              <w:ind w:left="107"/>
              <w:rPr>
                <w:rFonts w:ascii="仿宋_GB2312" w:eastAsia="仿宋_GB2312"/>
                <w:sz w:val="28"/>
              </w:rPr>
            </w:pPr>
            <w:r w:rsidRPr="00C8779D">
              <w:rPr>
                <w:rFonts w:ascii="仿宋_GB2312" w:eastAsia="仿宋_GB2312" w:hint="eastAsia"/>
                <w:sz w:val="28"/>
              </w:rPr>
              <w:t>□轮式或履带式行走机器人</w:t>
            </w:r>
          </w:p>
          <w:p w14:paraId="7DAE6BAF" w14:textId="77777777" w:rsidR="00581700" w:rsidRPr="00C8779D" w:rsidRDefault="00581700" w:rsidP="00647048">
            <w:pPr>
              <w:pStyle w:val="TableParagraph"/>
              <w:spacing w:before="8"/>
              <w:rPr>
                <w:rFonts w:ascii="仿宋_GB2312" w:eastAsia="仿宋_GB2312"/>
                <w:b/>
                <w:sz w:val="14"/>
              </w:rPr>
            </w:pPr>
          </w:p>
          <w:p w14:paraId="27662717" w14:textId="77777777" w:rsidR="00581700" w:rsidRPr="00C8779D" w:rsidRDefault="00581700" w:rsidP="00647048">
            <w:pPr>
              <w:pStyle w:val="TableParagraph"/>
              <w:ind w:left="107"/>
              <w:rPr>
                <w:rFonts w:ascii="仿宋_GB2312" w:eastAsia="仿宋_GB2312"/>
                <w:sz w:val="28"/>
              </w:rPr>
            </w:pPr>
            <w:r w:rsidRPr="00C8779D">
              <w:rPr>
                <w:rFonts w:ascii="仿宋_GB2312" w:eastAsia="仿宋_GB2312" w:hint="eastAsia"/>
                <w:sz w:val="28"/>
              </w:rPr>
              <w:t>□可编程控制的空中飞行器（飞行机器人）</w:t>
            </w:r>
          </w:p>
        </w:tc>
      </w:tr>
      <w:tr w:rsidR="00581700" w:rsidRPr="00C8779D" w14:paraId="2C209900" w14:textId="77777777" w:rsidTr="00647048">
        <w:trPr>
          <w:trHeight w:val="743"/>
        </w:trPr>
        <w:tc>
          <w:tcPr>
            <w:tcW w:w="2264" w:type="dxa"/>
          </w:tcPr>
          <w:p w14:paraId="4B4AED3C" w14:textId="77777777" w:rsidR="00581700" w:rsidRPr="00C8779D" w:rsidRDefault="00581700" w:rsidP="00647048">
            <w:pPr>
              <w:pStyle w:val="TableParagraph"/>
              <w:spacing w:before="13"/>
              <w:rPr>
                <w:rFonts w:ascii="仿宋_GB2312" w:eastAsia="仿宋_GB2312"/>
                <w:b/>
                <w:sz w:val="13"/>
              </w:rPr>
            </w:pPr>
          </w:p>
          <w:p w14:paraId="147C0638" w14:textId="77777777" w:rsidR="00581700" w:rsidRPr="00C8779D" w:rsidRDefault="00581700" w:rsidP="00647048">
            <w:pPr>
              <w:pStyle w:val="TableParagraph"/>
              <w:ind w:left="168" w:right="156"/>
              <w:jc w:val="center"/>
              <w:rPr>
                <w:rFonts w:ascii="仿宋_GB2312" w:eastAsia="仿宋_GB2312"/>
                <w:sz w:val="28"/>
              </w:rPr>
            </w:pPr>
            <w:r w:rsidRPr="00C8779D">
              <w:rPr>
                <w:rFonts w:ascii="仿宋_GB2312" w:eastAsia="仿宋_GB2312" w:hint="eastAsia"/>
                <w:sz w:val="28"/>
              </w:rPr>
              <w:t>学生姓名</w:t>
            </w:r>
          </w:p>
        </w:tc>
        <w:tc>
          <w:tcPr>
            <w:tcW w:w="997" w:type="dxa"/>
          </w:tcPr>
          <w:p w14:paraId="750749A3" w14:textId="77777777" w:rsidR="00581700" w:rsidRPr="00C8779D" w:rsidRDefault="00581700" w:rsidP="00647048">
            <w:pPr>
              <w:pStyle w:val="TableParagraph"/>
              <w:spacing w:before="13"/>
              <w:rPr>
                <w:rFonts w:ascii="仿宋_GB2312" w:eastAsia="仿宋_GB2312"/>
                <w:b/>
                <w:sz w:val="13"/>
              </w:rPr>
            </w:pPr>
          </w:p>
          <w:p w14:paraId="33A0F45E" w14:textId="77777777" w:rsidR="00581700" w:rsidRPr="00C8779D" w:rsidRDefault="00581700" w:rsidP="00647048">
            <w:pPr>
              <w:pStyle w:val="TableParagraph"/>
              <w:ind w:left="217"/>
              <w:rPr>
                <w:rFonts w:ascii="仿宋_GB2312" w:eastAsia="仿宋_GB2312"/>
                <w:sz w:val="28"/>
              </w:rPr>
            </w:pPr>
            <w:r w:rsidRPr="00C8779D">
              <w:rPr>
                <w:rFonts w:ascii="仿宋_GB2312" w:eastAsia="仿宋_GB2312" w:hint="eastAsia"/>
                <w:sz w:val="28"/>
              </w:rPr>
              <w:t>性别</w:t>
            </w:r>
          </w:p>
        </w:tc>
        <w:tc>
          <w:tcPr>
            <w:tcW w:w="4677" w:type="dxa"/>
            <w:gridSpan w:val="3"/>
          </w:tcPr>
          <w:p w14:paraId="40CB8141" w14:textId="77777777" w:rsidR="00581700" w:rsidRPr="00C8779D" w:rsidRDefault="00581700" w:rsidP="00647048">
            <w:pPr>
              <w:pStyle w:val="TableParagraph"/>
              <w:spacing w:before="13"/>
              <w:rPr>
                <w:rFonts w:ascii="仿宋_GB2312" w:eastAsia="仿宋_GB2312"/>
                <w:b/>
                <w:sz w:val="13"/>
              </w:rPr>
            </w:pPr>
          </w:p>
          <w:p w14:paraId="5A2A82EA" w14:textId="77777777" w:rsidR="00581700" w:rsidRPr="00C8779D" w:rsidRDefault="00581700" w:rsidP="00647048">
            <w:pPr>
              <w:pStyle w:val="TableParagraph"/>
              <w:ind w:left="106"/>
              <w:rPr>
                <w:rFonts w:ascii="仿宋_GB2312" w:eastAsia="仿宋_GB2312"/>
                <w:sz w:val="28"/>
              </w:rPr>
            </w:pPr>
            <w:r w:rsidRPr="00C8779D">
              <w:rPr>
                <w:rFonts w:ascii="仿宋_GB2312" w:eastAsia="仿宋_GB2312" w:hint="eastAsia"/>
                <w:sz w:val="28"/>
              </w:rPr>
              <w:t>学籍所在学校（按单位公章填写）</w:t>
            </w:r>
          </w:p>
        </w:tc>
        <w:tc>
          <w:tcPr>
            <w:tcW w:w="1644" w:type="dxa"/>
          </w:tcPr>
          <w:p w14:paraId="2BED1EDB" w14:textId="77777777" w:rsidR="00581700" w:rsidRPr="00C8779D" w:rsidRDefault="00581700" w:rsidP="00647048">
            <w:pPr>
              <w:pStyle w:val="TableParagraph"/>
              <w:spacing w:before="13"/>
              <w:rPr>
                <w:rFonts w:ascii="仿宋_GB2312" w:eastAsia="仿宋_GB2312"/>
                <w:b/>
                <w:sz w:val="13"/>
              </w:rPr>
            </w:pPr>
          </w:p>
          <w:p w14:paraId="42C574DA" w14:textId="77777777" w:rsidR="00581700" w:rsidRPr="00C8779D" w:rsidRDefault="00581700" w:rsidP="00647048">
            <w:pPr>
              <w:pStyle w:val="TableParagraph"/>
              <w:ind w:left="257"/>
              <w:rPr>
                <w:rFonts w:ascii="仿宋_GB2312" w:eastAsia="仿宋_GB2312"/>
                <w:sz w:val="28"/>
              </w:rPr>
            </w:pPr>
            <w:r w:rsidRPr="00C8779D">
              <w:rPr>
                <w:rFonts w:ascii="仿宋_GB2312" w:eastAsia="仿宋_GB2312" w:hint="eastAsia"/>
                <w:sz w:val="28"/>
              </w:rPr>
              <w:t>毕业年份</w:t>
            </w:r>
          </w:p>
        </w:tc>
      </w:tr>
      <w:tr w:rsidR="00581700" w:rsidRPr="00C8779D" w14:paraId="49A38A40" w14:textId="77777777" w:rsidTr="00647048">
        <w:trPr>
          <w:trHeight w:val="623"/>
        </w:trPr>
        <w:tc>
          <w:tcPr>
            <w:tcW w:w="2264" w:type="dxa"/>
          </w:tcPr>
          <w:p w14:paraId="799A6B9D" w14:textId="77777777" w:rsidR="00581700" w:rsidRPr="00C8779D" w:rsidRDefault="00581700" w:rsidP="00647048">
            <w:pPr>
              <w:pStyle w:val="TableParagraph"/>
              <w:rPr>
                <w:rFonts w:ascii="仿宋_GB2312" w:eastAsia="仿宋_GB2312"/>
                <w:sz w:val="26"/>
              </w:rPr>
            </w:pPr>
          </w:p>
        </w:tc>
        <w:tc>
          <w:tcPr>
            <w:tcW w:w="997" w:type="dxa"/>
          </w:tcPr>
          <w:p w14:paraId="341F6557" w14:textId="77777777" w:rsidR="00581700" w:rsidRPr="00C8779D" w:rsidRDefault="00581700" w:rsidP="00647048">
            <w:pPr>
              <w:pStyle w:val="TableParagraph"/>
              <w:rPr>
                <w:rFonts w:ascii="仿宋_GB2312" w:eastAsia="仿宋_GB2312"/>
                <w:sz w:val="26"/>
              </w:rPr>
            </w:pPr>
          </w:p>
        </w:tc>
        <w:tc>
          <w:tcPr>
            <w:tcW w:w="4677" w:type="dxa"/>
            <w:gridSpan w:val="3"/>
          </w:tcPr>
          <w:p w14:paraId="337F8576" w14:textId="77777777" w:rsidR="00581700" w:rsidRPr="00C8779D" w:rsidRDefault="00581700" w:rsidP="00647048">
            <w:pPr>
              <w:pStyle w:val="TableParagraph"/>
              <w:rPr>
                <w:rFonts w:ascii="仿宋_GB2312" w:eastAsia="仿宋_GB2312"/>
                <w:sz w:val="26"/>
              </w:rPr>
            </w:pPr>
          </w:p>
        </w:tc>
        <w:tc>
          <w:tcPr>
            <w:tcW w:w="1644" w:type="dxa"/>
          </w:tcPr>
          <w:p w14:paraId="3E2FC4F4" w14:textId="77777777" w:rsidR="00581700" w:rsidRPr="00C8779D" w:rsidRDefault="00581700" w:rsidP="00647048">
            <w:pPr>
              <w:pStyle w:val="TableParagraph"/>
              <w:rPr>
                <w:rFonts w:ascii="仿宋_GB2312" w:eastAsia="仿宋_GB2312"/>
                <w:sz w:val="26"/>
              </w:rPr>
            </w:pPr>
          </w:p>
        </w:tc>
      </w:tr>
      <w:tr w:rsidR="00581700" w:rsidRPr="00C8779D" w14:paraId="48F77024" w14:textId="77777777" w:rsidTr="00647048">
        <w:trPr>
          <w:trHeight w:val="623"/>
        </w:trPr>
        <w:tc>
          <w:tcPr>
            <w:tcW w:w="2264" w:type="dxa"/>
          </w:tcPr>
          <w:p w14:paraId="21FB8947" w14:textId="77777777" w:rsidR="00581700" w:rsidRPr="00C8779D" w:rsidRDefault="00581700" w:rsidP="00647048">
            <w:pPr>
              <w:pStyle w:val="TableParagraph"/>
              <w:rPr>
                <w:rFonts w:ascii="仿宋_GB2312" w:eastAsia="仿宋_GB2312"/>
                <w:sz w:val="26"/>
              </w:rPr>
            </w:pPr>
          </w:p>
        </w:tc>
        <w:tc>
          <w:tcPr>
            <w:tcW w:w="997" w:type="dxa"/>
          </w:tcPr>
          <w:p w14:paraId="49CE1BF8" w14:textId="77777777" w:rsidR="00581700" w:rsidRPr="00C8779D" w:rsidRDefault="00581700" w:rsidP="00647048">
            <w:pPr>
              <w:pStyle w:val="TableParagraph"/>
              <w:rPr>
                <w:rFonts w:ascii="仿宋_GB2312" w:eastAsia="仿宋_GB2312"/>
                <w:sz w:val="26"/>
              </w:rPr>
            </w:pPr>
          </w:p>
        </w:tc>
        <w:tc>
          <w:tcPr>
            <w:tcW w:w="4677" w:type="dxa"/>
            <w:gridSpan w:val="3"/>
          </w:tcPr>
          <w:p w14:paraId="0313D542" w14:textId="77777777" w:rsidR="00581700" w:rsidRPr="00C8779D" w:rsidRDefault="00581700" w:rsidP="00647048">
            <w:pPr>
              <w:pStyle w:val="TableParagraph"/>
              <w:rPr>
                <w:rFonts w:ascii="仿宋_GB2312" w:eastAsia="仿宋_GB2312"/>
                <w:sz w:val="26"/>
              </w:rPr>
            </w:pPr>
          </w:p>
        </w:tc>
        <w:tc>
          <w:tcPr>
            <w:tcW w:w="1644" w:type="dxa"/>
          </w:tcPr>
          <w:p w14:paraId="2AE9087D" w14:textId="77777777" w:rsidR="00581700" w:rsidRPr="00C8779D" w:rsidRDefault="00581700" w:rsidP="00647048">
            <w:pPr>
              <w:pStyle w:val="TableParagraph"/>
              <w:rPr>
                <w:rFonts w:ascii="仿宋_GB2312" w:eastAsia="仿宋_GB2312"/>
                <w:sz w:val="26"/>
              </w:rPr>
            </w:pPr>
          </w:p>
        </w:tc>
      </w:tr>
      <w:tr w:rsidR="00581700" w:rsidRPr="00C8779D" w14:paraId="00F072EA" w14:textId="77777777" w:rsidTr="00647048">
        <w:trPr>
          <w:trHeight w:val="623"/>
        </w:trPr>
        <w:tc>
          <w:tcPr>
            <w:tcW w:w="2264" w:type="dxa"/>
          </w:tcPr>
          <w:p w14:paraId="5795DF8E" w14:textId="77777777" w:rsidR="00581700" w:rsidRPr="00C8779D" w:rsidRDefault="00581700" w:rsidP="00647048">
            <w:pPr>
              <w:pStyle w:val="TableParagraph"/>
              <w:spacing w:before="132"/>
              <w:ind w:left="166" w:right="157"/>
              <w:jc w:val="center"/>
              <w:rPr>
                <w:rFonts w:ascii="仿宋_GB2312" w:eastAsia="仿宋_GB2312"/>
                <w:sz w:val="28"/>
              </w:rPr>
            </w:pPr>
            <w:r w:rsidRPr="00C8779D">
              <w:rPr>
                <w:rFonts w:ascii="仿宋_GB2312" w:eastAsia="仿宋_GB2312" w:hint="eastAsia"/>
                <w:sz w:val="28"/>
              </w:rPr>
              <w:t>指导教师姓名</w:t>
            </w:r>
          </w:p>
        </w:tc>
        <w:tc>
          <w:tcPr>
            <w:tcW w:w="997" w:type="dxa"/>
          </w:tcPr>
          <w:p w14:paraId="2BAE398E" w14:textId="77777777" w:rsidR="00581700" w:rsidRPr="00C8779D" w:rsidRDefault="00581700" w:rsidP="00647048">
            <w:pPr>
              <w:pStyle w:val="TableParagraph"/>
              <w:spacing w:before="132"/>
              <w:ind w:left="217"/>
              <w:rPr>
                <w:rFonts w:ascii="仿宋_GB2312" w:eastAsia="仿宋_GB2312"/>
                <w:sz w:val="28"/>
              </w:rPr>
            </w:pPr>
            <w:r w:rsidRPr="00C8779D">
              <w:rPr>
                <w:rFonts w:ascii="仿宋_GB2312" w:eastAsia="仿宋_GB2312" w:hint="eastAsia"/>
                <w:sz w:val="28"/>
              </w:rPr>
              <w:t>性别</w:t>
            </w:r>
          </w:p>
        </w:tc>
        <w:tc>
          <w:tcPr>
            <w:tcW w:w="1839" w:type="dxa"/>
            <w:gridSpan w:val="2"/>
          </w:tcPr>
          <w:p w14:paraId="55E2D6CC" w14:textId="77777777" w:rsidR="00581700" w:rsidRPr="00C8779D" w:rsidRDefault="00581700" w:rsidP="00647048">
            <w:pPr>
              <w:pStyle w:val="TableParagraph"/>
              <w:spacing w:before="132"/>
              <w:ind w:left="286"/>
              <w:rPr>
                <w:rFonts w:ascii="仿宋_GB2312" w:eastAsia="仿宋_GB2312"/>
                <w:sz w:val="28"/>
              </w:rPr>
            </w:pPr>
            <w:r w:rsidRPr="00C8779D">
              <w:rPr>
                <w:rFonts w:ascii="仿宋_GB2312" w:eastAsia="仿宋_GB2312" w:hint="eastAsia"/>
                <w:sz w:val="28"/>
              </w:rPr>
              <w:t>职务/职称</w:t>
            </w:r>
          </w:p>
        </w:tc>
        <w:tc>
          <w:tcPr>
            <w:tcW w:w="4482" w:type="dxa"/>
            <w:gridSpan w:val="2"/>
          </w:tcPr>
          <w:p w14:paraId="7A57449F" w14:textId="77777777" w:rsidR="00581700" w:rsidRPr="00C8779D" w:rsidRDefault="00581700" w:rsidP="00647048">
            <w:pPr>
              <w:pStyle w:val="TableParagraph"/>
              <w:spacing w:before="132"/>
              <w:ind w:left="106"/>
              <w:rPr>
                <w:rFonts w:ascii="仿宋_GB2312" w:eastAsia="仿宋_GB2312"/>
                <w:sz w:val="28"/>
              </w:rPr>
            </w:pPr>
            <w:r w:rsidRPr="00C8779D">
              <w:rPr>
                <w:rFonts w:ascii="仿宋_GB2312" w:eastAsia="仿宋_GB2312" w:hint="eastAsia"/>
                <w:sz w:val="28"/>
              </w:rPr>
              <w:t>所在单位（按单位公章填写）</w:t>
            </w:r>
          </w:p>
        </w:tc>
      </w:tr>
      <w:tr w:rsidR="00581700" w:rsidRPr="00C8779D" w14:paraId="27BFB61E" w14:textId="77777777" w:rsidTr="00647048">
        <w:trPr>
          <w:trHeight w:val="631"/>
        </w:trPr>
        <w:tc>
          <w:tcPr>
            <w:tcW w:w="2264" w:type="dxa"/>
          </w:tcPr>
          <w:p w14:paraId="237524BF" w14:textId="77777777" w:rsidR="00581700" w:rsidRPr="00C8779D" w:rsidRDefault="00581700" w:rsidP="00647048">
            <w:pPr>
              <w:pStyle w:val="TableParagraph"/>
              <w:rPr>
                <w:rFonts w:ascii="仿宋_GB2312" w:eastAsia="仿宋_GB2312"/>
                <w:sz w:val="26"/>
              </w:rPr>
            </w:pPr>
          </w:p>
        </w:tc>
        <w:tc>
          <w:tcPr>
            <w:tcW w:w="997" w:type="dxa"/>
          </w:tcPr>
          <w:p w14:paraId="600F6D88" w14:textId="77777777" w:rsidR="00581700" w:rsidRPr="00C8779D" w:rsidRDefault="00581700" w:rsidP="00647048">
            <w:pPr>
              <w:pStyle w:val="TableParagraph"/>
              <w:rPr>
                <w:rFonts w:ascii="仿宋_GB2312" w:eastAsia="仿宋_GB2312"/>
                <w:sz w:val="26"/>
              </w:rPr>
            </w:pPr>
          </w:p>
        </w:tc>
        <w:tc>
          <w:tcPr>
            <w:tcW w:w="1839" w:type="dxa"/>
            <w:gridSpan w:val="2"/>
          </w:tcPr>
          <w:p w14:paraId="4AE9DDF3" w14:textId="77777777" w:rsidR="00581700" w:rsidRPr="00C8779D" w:rsidRDefault="00581700" w:rsidP="00647048">
            <w:pPr>
              <w:pStyle w:val="TableParagraph"/>
              <w:rPr>
                <w:rFonts w:ascii="仿宋_GB2312" w:eastAsia="仿宋_GB2312"/>
                <w:sz w:val="26"/>
              </w:rPr>
            </w:pPr>
          </w:p>
        </w:tc>
        <w:tc>
          <w:tcPr>
            <w:tcW w:w="4482" w:type="dxa"/>
            <w:gridSpan w:val="2"/>
          </w:tcPr>
          <w:p w14:paraId="08F485DA" w14:textId="77777777" w:rsidR="00581700" w:rsidRPr="00C8779D" w:rsidRDefault="00581700" w:rsidP="00647048">
            <w:pPr>
              <w:pStyle w:val="TableParagraph"/>
              <w:rPr>
                <w:rFonts w:ascii="仿宋_GB2312" w:eastAsia="仿宋_GB2312"/>
                <w:sz w:val="26"/>
              </w:rPr>
            </w:pPr>
          </w:p>
        </w:tc>
      </w:tr>
      <w:tr w:rsidR="00581700" w:rsidRPr="00C8779D" w14:paraId="5909535B" w14:textId="77777777" w:rsidTr="00647048">
        <w:trPr>
          <w:trHeight w:val="750"/>
        </w:trPr>
        <w:tc>
          <w:tcPr>
            <w:tcW w:w="2264" w:type="dxa"/>
          </w:tcPr>
          <w:p w14:paraId="00BA600A" w14:textId="77777777" w:rsidR="00581700" w:rsidRPr="00C8779D" w:rsidRDefault="00581700" w:rsidP="00647048">
            <w:pPr>
              <w:pStyle w:val="TableParagraph"/>
              <w:spacing w:before="13"/>
              <w:rPr>
                <w:rFonts w:ascii="仿宋_GB2312" w:eastAsia="仿宋_GB2312"/>
                <w:b/>
                <w:sz w:val="13"/>
              </w:rPr>
            </w:pPr>
          </w:p>
          <w:p w14:paraId="09030985" w14:textId="77777777" w:rsidR="00581700" w:rsidRPr="00C8779D" w:rsidRDefault="00581700" w:rsidP="00647048">
            <w:pPr>
              <w:pStyle w:val="TableParagraph"/>
              <w:ind w:left="166" w:right="157"/>
              <w:jc w:val="center"/>
              <w:rPr>
                <w:rFonts w:ascii="仿宋_GB2312" w:eastAsia="仿宋_GB2312"/>
                <w:sz w:val="28"/>
              </w:rPr>
            </w:pPr>
            <w:r w:rsidRPr="00C8779D">
              <w:rPr>
                <w:rFonts w:ascii="仿宋_GB2312" w:eastAsia="仿宋_GB2312" w:hint="eastAsia"/>
                <w:sz w:val="28"/>
              </w:rPr>
              <w:t>市级活动项目</w:t>
            </w:r>
          </w:p>
        </w:tc>
        <w:tc>
          <w:tcPr>
            <w:tcW w:w="7318" w:type="dxa"/>
            <w:gridSpan w:val="5"/>
          </w:tcPr>
          <w:p w14:paraId="5490FB66" w14:textId="77777777" w:rsidR="00581700" w:rsidRPr="00C8779D" w:rsidRDefault="00581700" w:rsidP="00647048">
            <w:pPr>
              <w:pStyle w:val="TableParagraph"/>
              <w:rPr>
                <w:rFonts w:ascii="仿宋_GB2312" w:eastAsia="仿宋_GB2312"/>
                <w:sz w:val="26"/>
              </w:rPr>
            </w:pPr>
          </w:p>
        </w:tc>
      </w:tr>
      <w:tr w:rsidR="00581700" w:rsidRPr="00C8779D" w14:paraId="4E890DF9" w14:textId="77777777" w:rsidTr="00647048">
        <w:trPr>
          <w:trHeight w:val="1938"/>
        </w:trPr>
        <w:tc>
          <w:tcPr>
            <w:tcW w:w="9582" w:type="dxa"/>
            <w:gridSpan w:val="6"/>
          </w:tcPr>
          <w:p w14:paraId="55CF9D61" w14:textId="77777777" w:rsidR="00581700" w:rsidRPr="00C8779D" w:rsidRDefault="00581700" w:rsidP="00647048">
            <w:pPr>
              <w:pStyle w:val="TableParagraph"/>
              <w:spacing w:before="12"/>
              <w:rPr>
                <w:rFonts w:ascii="仿宋_GB2312" w:eastAsia="仿宋_GB2312"/>
                <w:b/>
                <w:sz w:val="15"/>
              </w:rPr>
            </w:pPr>
          </w:p>
          <w:p w14:paraId="18D56B7B" w14:textId="77777777" w:rsidR="00581700" w:rsidRPr="00C8779D" w:rsidRDefault="00581700" w:rsidP="00647048">
            <w:pPr>
              <w:pStyle w:val="TableParagraph"/>
              <w:ind w:left="108"/>
              <w:rPr>
                <w:rFonts w:ascii="仿宋_GB2312" w:eastAsia="仿宋_GB2312"/>
                <w:sz w:val="28"/>
              </w:rPr>
            </w:pPr>
            <w:r w:rsidRPr="00C8779D">
              <w:rPr>
                <w:rFonts w:ascii="仿宋_GB2312" w:eastAsia="仿宋_GB2312" w:hint="eastAsia"/>
                <w:sz w:val="28"/>
              </w:rPr>
              <w:t>市级活动器材清单：</w:t>
            </w:r>
          </w:p>
        </w:tc>
      </w:tr>
      <w:tr w:rsidR="00581700" w:rsidRPr="00C8779D" w14:paraId="7C86DC12" w14:textId="77777777" w:rsidTr="00647048">
        <w:trPr>
          <w:trHeight w:val="669"/>
        </w:trPr>
        <w:tc>
          <w:tcPr>
            <w:tcW w:w="4538" w:type="dxa"/>
            <w:gridSpan w:val="3"/>
            <w:tcBorders>
              <w:bottom w:val="dotted" w:sz="4" w:space="0" w:color="000000"/>
              <w:right w:val="dotted" w:sz="4" w:space="0" w:color="000000"/>
            </w:tcBorders>
          </w:tcPr>
          <w:p w14:paraId="7AE9DD73" w14:textId="77777777" w:rsidR="00581700" w:rsidRPr="00C8779D" w:rsidRDefault="00581700" w:rsidP="00647048">
            <w:pPr>
              <w:pStyle w:val="TableParagraph"/>
              <w:spacing w:before="156"/>
              <w:ind w:left="108"/>
              <w:rPr>
                <w:rFonts w:ascii="仿宋_GB2312" w:eastAsia="仿宋_GB2312"/>
                <w:sz w:val="28"/>
              </w:rPr>
            </w:pPr>
            <w:r w:rsidRPr="00C8779D">
              <w:rPr>
                <w:rFonts w:ascii="仿宋_GB2312" w:eastAsia="仿宋_GB2312" w:hint="eastAsia"/>
                <w:sz w:val="28"/>
              </w:rPr>
              <w:t>学生签名：</w:t>
            </w:r>
          </w:p>
        </w:tc>
        <w:tc>
          <w:tcPr>
            <w:tcW w:w="5044" w:type="dxa"/>
            <w:gridSpan w:val="3"/>
            <w:tcBorders>
              <w:left w:val="dotted" w:sz="4" w:space="0" w:color="000000"/>
              <w:bottom w:val="dotted" w:sz="4" w:space="0" w:color="000000"/>
            </w:tcBorders>
          </w:tcPr>
          <w:p w14:paraId="78E1765E" w14:textId="77777777" w:rsidR="00581700" w:rsidRPr="00C8779D" w:rsidRDefault="00581700" w:rsidP="00647048">
            <w:pPr>
              <w:pStyle w:val="TableParagraph"/>
              <w:spacing w:before="156"/>
              <w:ind w:left="106"/>
              <w:rPr>
                <w:rFonts w:ascii="仿宋_GB2312" w:eastAsia="仿宋_GB2312"/>
                <w:sz w:val="28"/>
              </w:rPr>
            </w:pPr>
            <w:r w:rsidRPr="00C8779D">
              <w:rPr>
                <w:rFonts w:ascii="仿宋_GB2312" w:eastAsia="仿宋_GB2312" w:hint="eastAsia"/>
                <w:sz w:val="28"/>
              </w:rPr>
              <w:t>学生签名：</w:t>
            </w:r>
          </w:p>
        </w:tc>
      </w:tr>
      <w:tr w:rsidR="00581700" w:rsidRPr="00C8779D" w14:paraId="1398196D" w14:textId="77777777" w:rsidTr="00647048">
        <w:trPr>
          <w:trHeight w:val="671"/>
        </w:trPr>
        <w:tc>
          <w:tcPr>
            <w:tcW w:w="4538" w:type="dxa"/>
            <w:gridSpan w:val="3"/>
            <w:tcBorders>
              <w:top w:val="dotted" w:sz="4" w:space="0" w:color="000000"/>
              <w:right w:val="dotted" w:sz="4" w:space="0" w:color="000000"/>
            </w:tcBorders>
          </w:tcPr>
          <w:p w14:paraId="5CB59C58" w14:textId="77777777" w:rsidR="00581700" w:rsidRPr="00C8779D" w:rsidRDefault="00581700" w:rsidP="00647048">
            <w:pPr>
              <w:pStyle w:val="TableParagraph"/>
              <w:tabs>
                <w:tab w:val="left" w:pos="3331"/>
                <w:tab w:val="left" w:pos="4030"/>
              </w:tabs>
              <w:spacing w:before="156"/>
              <w:ind w:left="2631"/>
              <w:rPr>
                <w:rFonts w:ascii="仿宋_GB2312" w:eastAsia="仿宋_GB2312"/>
                <w:sz w:val="28"/>
              </w:rPr>
            </w:pPr>
            <w:r w:rsidRPr="00C8779D">
              <w:rPr>
                <w:rFonts w:ascii="仿宋_GB2312" w:eastAsia="仿宋_GB2312" w:hint="eastAsia"/>
                <w:sz w:val="28"/>
              </w:rPr>
              <w:t>年</w:t>
            </w:r>
            <w:r w:rsidRPr="00C8779D">
              <w:rPr>
                <w:rFonts w:ascii="仿宋_GB2312" w:eastAsia="仿宋_GB2312" w:hint="eastAsia"/>
                <w:sz w:val="28"/>
              </w:rPr>
              <w:tab/>
              <w:t>月</w:t>
            </w:r>
            <w:r w:rsidRPr="00C8779D">
              <w:rPr>
                <w:rFonts w:ascii="仿宋_GB2312" w:eastAsia="仿宋_GB2312" w:hint="eastAsia"/>
                <w:sz w:val="28"/>
              </w:rPr>
              <w:tab/>
              <w:t>日</w:t>
            </w:r>
          </w:p>
        </w:tc>
        <w:tc>
          <w:tcPr>
            <w:tcW w:w="5044" w:type="dxa"/>
            <w:gridSpan w:val="3"/>
            <w:tcBorders>
              <w:top w:val="dotted" w:sz="4" w:space="0" w:color="000000"/>
              <w:left w:val="dotted" w:sz="4" w:space="0" w:color="000000"/>
            </w:tcBorders>
          </w:tcPr>
          <w:p w14:paraId="3E3BB4E9" w14:textId="77777777" w:rsidR="00581700" w:rsidRPr="00C8779D" w:rsidRDefault="00581700" w:rsidP="00647048">
            <w:pPr>
              <w:pStyle w:val="TableParagraph"/>
              <w:tabs>
                <w:tab w:val="left" w:pos="3750"/>
                <w:tab w:val="left" w:pos="4449"/>
              </w:tabs>
              <w:spacing w:before="156"/>
              <w:ind w:left="3049"/>
              <w:rPr>
                <w:rFonts w:ascii="仿宋_GB2312" w:eastAsia="仿宋_GB2312"/>
                <w:sz w:val="28"/>
              </w:rPr>
            </w:pPr>
            <w:r w:rsidRPr="00C8779D">
              <w:rPr>
                <w:rFonts w:ascii="仿宋_GB2312" w:eastAsia="仿宋_GB2312" w:hint="eastAsia"/>
                <w:sz w:val="28"/>
              </w:rPr>
              <w:t>年</w:t>
            </w:r>
            <w:r w:rsidRPr="00C8779D">
              <w:rPr>
                <w:rFonts w:ascii="仿宋_GB2312" w:eastAsia="仿宋_GB2312" w:hint="eastAsia"/>
                <w:sz w:val="28"/>
              </w:rPr>
              <w:tab/>
              <w:t>月</w:t>
            </w:r>
            <w:r w:rsidRPr="00C8779D">
              <w:rPr>
                <w:rFonts w:ascii="仿宋_GB2312" w:eastAsia="仿宋_GB2312" w:hint="eastAsia"/>
                <w:sz w:val="28"/>
              </w:rPr>
              <w:tab/>
              <w:t>日</w:t>
            </w:r>
          </w:p>
        </w:tc>
      </w:tr>
    </w:tbl>
    <w:p w14:paraId="7CED30DE" w14:textId="77777777" w:rsidR="00EB6953" w:rsidRPr="00C8779D" w:rsidRDefault="00EB6953">
      <w:pPr>
        <w:pStyle w:val="a3"/>
        <w:spacing w:before="36"/>
        <w:rPr>
          <w:rFonts w:ascii="仿宋_GB2312" w:eastAsia="仿宋_GB2312"/>
          <w:spacing w:val="-28"/>
        </w:rPr>
      </w:pPr>
    </w:p>
    <w:p w14:paraId="58F04146" w14:textId="77777777" w:rsidR="00EB6953" w:rsidRPr="00C8779D" w:rsidRDefault="00EB6953">
      <w:pPr>
        <w:widowControl/>
        <w:autoSpaceDE/>
        <w:autoSpaceDN/>
        <w:rPr>
          <w:rFonts w:ascii="仿宋_GB2312" w:eastAsia="仿宋_GB2312"/>
          <w:spacing w:val="-28"/>
          <w:sz w:val="32"/>
          <w:szCs w:val="32"/>
        </w:rPr>
      </w:pPr>
      <w:r w:rsidRPr="00C8779D">
        <w:rPr>
          <w:rFonts w:ascii="仿宋_GB2312" w:eastAsia="仿宋_GB2312"/>
          <w:spacing w:val="-28"/>
        </w:rPr>
        <w:br w:type="page"/>
      </w:r>
    </w:p>
    <w:p w14:paraId="74D450AA" w14:textId="3278A21F" w:rsidR="00E11F55" w:rsidRPr="00C8779D" w:rsidRDefault="007116A0">
      <w:pPr>
        <w:pStyle w:val="a3"/>
        <w:spacing w:before="36"/>
        <w:rPr>
          <w:rFonts w:ascii="仿宋_GB2312" w:eastAsia="仿宋_GB2312"/>
        </w:rPr>
      </w:pPr>
      <w:r w:rsidRPr="00C8779D">
        <w:rPr>
          <w:rFonts w:ascii="仿宋_GB2312" w:eastAsia="仿宋_GB2312" w:hint="eastAsia"/>
          <w:spacing w:val="-28"/>
        </w:rPr>
        <w:lastRenderedPageBreak/>
        <w:t xml:space="preserve">附表 </w:t>
      </w:r>
      <w:r w:rsidRPr="00C8779D">
        <w:rPr>
          <w:rFonts w:ascii="仿宋_GB2312" w:eastAsia="仿宋_GB2312" w:hint="eastAsia"/>
        </w:rPr>
        <w:t>6</w:t>
      </w:r>
    </w:p>
    <w:p w14:paraId="102786BE" w14:textId="77777777" w:rsidR="00E11F55" w:rsidRPr="00C8779D" w:rsidRDefault="007116A0">
      <w:pPr>
        <w:pStyle w:val="a3"/>
        <w:spacing w:before="36"/>
        <w:jc w:val="center"/>
        <w:rPr>
          <w:rFonts w:ascii="仿宋_GB2312" w:eastAsia="仿宋_GB2312"/>
          <w:sz w:val="28"/>
          <w:lang w:val="en-US" w:eastAsia="zh-Hans"/>
        </w:rPr>
      </w:pPr>
      <w:r w:rsidRPr="00C8779D">
        <w:rPr>
          <w:rFonts w:ascii="仿宋_GB2312" w:eastAsia="仿宋_GB2312" w:hAnsi="仿宋" w:cs="仿宋" w:hint="eastAsia"/>
          <w:b/>
          <w:bCs/>
          <w:sz w:val="36"/>
          <w:szCs w:val="36"/>
          <w:lang w:val="en-US" w:eastAsia="zh-Hans"/>
        </w:rPr>
        <w:t>市州推荐队伍名单</w:t>
      </w:r>
      <w:r w:rsidRPr="00C8779D">
        <w:rPr>
          <w:rFonts w:ascii="仿宋_GB2312" w:eastAsia="仿宋_GB2312" w:hAnsi="仿宋" w:cs="仿宋" w:hint="eastAsia"/>
          <w:b/>
          <w:bCs/>
          <w:sz w:val="36"/>
          <w:szCs w:val="36"/>
          <w:lang w:eastAsia="zh-Hans"/>
        </w:rPr>
        <w:t>（</w:t>
      </w:r>
      <w:r w:rsidRPr="00C8779D">
        <w:rPr>
          <w:rFonts w:ascii="仿宋_GB2312" w:eastAsia="仿宋_GB2312" w:hAnsi="仿宋" w:cs="仿宋" w:hint="eastAsia"/>
          <w:b/>
          <w:bCs/>
          <w:sz w:val="36"/>
          <w:szCs w:val="36"/>
          <w:lang w:val="en-US" w:eastAsia="zh-Hans"/>
        </w:rPr>
        <w:t>科创实践类</w:t>
      </w:r>
      <w:r w:rsidRPr="00C8779D">
        <w:rPr>
          <w:rFonts w:ascii="仿宋_GB2312" w:eastAsia="仿宋_GB2312" w:hAnsi="仿宋" w:cs="仿宋" w:hint="eastAsia"/>
          <w:b/>
          <w:bCs/>
          <w:sz w:val="36"/>
          <w:szCs w:val="36"/>
          <w:lang w:eastAsia="zh-Hans"/>
        </w:rPr>
        <w:t>）</w:t>
      </w:r>
    </w:p>
    <w:p w14:paraId="5768D999" w14:textId="77777777" w:rsidR="00E11F55" w:rsidRPr="00C8779D" w:rsidRDefault="00E11F55">
      <w:pPr>
        <w:pStyle w:val="a3"/>
        <w:spacing w:before="36"/>
        <w:rPr>
          <w:rFonts w:ascii="仿宋_GB2312" w:eastAsia="仿宋_GB2312"/>
        </w:rPr>
      </w:pPr>
    </w:p>
    <w:p w14:paraId="6C70B3B9" w14:textId="77777777" w:rsidR="00E11F55" w:rsidRPr="00C8779D" w:rsidRDefault="007116A0">
      <w:pPr>
        <w:spacing w:before="24" w:after="3"/>
        <w:ind w:left="180"/>
        <w:rPr>
          <w:rFonts w:ascii="仿宋_GB2312" w:eastAsia="仿宋_GB2312"/>
          <w:sz w:val="28"/>
        </w:rPr>
      </w:pPr>
      <w:r w:rsidRPr="00C8779D">
        <w:rPr>
          <w:rFonts w:ascii="仿宋_GB2312" w:eastAsia="仿宋_GB2312" w:hint="eastAsia"/>
          <w:sz w:val="28"/>
        </w:rPr>
        <w:t>市州：</w:t>
      </w:r>
    </w:p>
    <w:tbl>
      <w:tblPr>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1"/>
        <w:gridCol w:w="708"/>
        <w:gridCol w:w="708"/>
        <w:gridCol w:w="989"/>
        <w:gridCol w:w="1274"/>
        <w:gridCol w:w="1277"/>
        <w:gridCol w:w="849"/>
        <w:gridCol w:w="710"/>
        <w:gridCol w:w="850"/>
        <w:gridCol w:w="849"/>
        <w:gridCol w:w="849"/>
      </w:tblGrid>
      <w:tr w:rsidR="002006E7" w:rsidRPr="00C8779D" w14:paraId="3C3A9672" w14:textId="77777777">
        <w:trPr>
          <w:trHeight w:val="935"/>
        </w:trPr>
        <w:tc>
          <w:tcPr>
            <w:tcW w:w="711" w:type="dxa"/>
            <w:tcBorders>
              <w:left w:val="single" w:sz="6" w:space="0" w:color="000000"/>
            </w:tcBorders>
          </w:tcPr>
          <w:p w14:paraId="3AABA4B0" w14:textId="77777777" w:rsidR="00E11F55" w:rsidRPr="00C8779D" w:rsidRDefault="00E11F55">
            <w:pPr>
              <w:pStyle w:val="TableParagraph"/>
              <w:spacing w:before="4"/>
              <w:rPr>
                <w:rFonts w:ascii="仿宋_GB2312" w:eastAsia="仿宋_GB2312"/>
                <w:sz w:val="18"/>
              </w:rPr>
            </w:pPr>
          </w:p>
          <w:p w14:paraId="65D9BDBD" w14:textId="77777777" w:rsidR="00E11F55" w:rsidRPr="00C8779D" w:rsidRDefault="007116A0">
            <w:pPr>
              <w:pStyle w:val="TableParagraph"/>
              <w:ind w:left="110"/>
              <w:rPr>
                <w:rFonts w:ascii="仿宋_GB2312" w:eastAsia="仿宋_GB2312"/>
                <w:b/>
                <w:sz w:val="24"/>
              </w:rPr>
            </w:pPr>
            <w:r w:rsidRPr="00C8779D">
              <w:rPr>
                <w:rFonts w:ascii="仿宋_GB2312" w:eastAsia="仿宋_GB2312" w:hint="eastAsia"/>
                <w:b/>
                <w:sz w:val="24"/>
              </w:rPr>
              <w:t>序号</w:t>
            </w:r>
          </w:p>
        </w:tc>
        <w:tc>
          <w:tcPr>
            <w:tcW w:w="708" w:type="dxa"/>
          </w:tcPr>
          <w:p w14:paraId="6D50F8A3" w14:textId="77777777" w:rsidR="00E11F55" w:rsidRPr="00C8779D" w:rsidRDefault="00E11F55">
            <w:pPr>
              <w:pStyle w:val="TableParagraph"/>
              <w:spacing w:before="4"/>
              <w:rPr>
                <w:rFonts w:ascii="仿宋_GB2312" w:eastAsia="仿宋_GB2312"/>
                <w:sz w:val="18"/>
              </w:rPr>
            </w:pPr>
          </w:p>
          <w:p w14:paraId="565F8484" w14:textId="77777777" w:rsidR="00E11F55" w:rsidRPr="00C8779D" w:rsidRDefault="007116A0">
            <w:pPr>
              <w:pStyle w:val="TableParagraph"/>
              <w:ind w:left="110"/>
              <w:rPr>
                <w:rFonts w:ascii="仿宋_GB2312" w:eastAsia="仿宋_GB2312"/>
                <w:b/>
                <w:sz w:val="24"/>
              </w:rPr>
            </w:pPr>
            <w:r w:rsidRPr="00C8779D">
              <w:rPr>
                <w:rFonts w:ascii="仿宋_GB2312" w:eastAsia="仿宋_GB2312" w:hint="eastAsia"/>
                <w:b/>
                <w:sz w:val="24"/>
              </w:rPr>
              <w:t>项目</w:t>
            </w:r>
          </w:p>
        </w:tc>
        <w:tc>
          <w:tcPr>
            <w:tcW w:w="708" w:type="dxa"/>
          </w:tcPr>
          <w:p w14:paraId="296BAD2C" w14:textId="77777777" w:rsidR="00E11F55" w:rsidRPr="00C8779D" w:rsidRDefault="00E11F55">
            <w:pPr>
              <w:pStyle w:val="TableParagraph"/>
              <w:spacing w:before="4"/>
              <w:rPr>
                <w:rFonts w:ascii="仿宋_GB2312" w:eastAsia="仿宋_GB2312"/>
                <w:sz w:val="18"/>
              </w:rPr>
            </w:pPr>
          </w:p>
          <w:p w14:paraId="22DF3612" w14:textId="77777777" w:rsidR="00E11F55" w:rsidRPr="00C8779D" w:rsidRDefault="007116A0">
            <w:pPr>
              <w:pStyle w:val="TableParagraph"/>
              <w:ind w:left="110"/>
              <w:rPr>
                <w:rFonts w:ascii="仿宋_GB2312" w:eastAsia="仿宋_GB2312"/>
                <w:b/>
                <w:sz w:val="24"/>
              </w:rPr>
            </w:pPr>
            <w:r w:rsidRPr="00C8779D">
              <w:rPr>
                <w:rFonts w:ascii="仿宋_GB2312" w:eastAsia="仿宋_GB2312" w:hint="eastAsia"/>
                <w:b/>
                <w:sz w:val="24"/>
              </w:rPr>
              <w:t>组别</w:t>
            </w:r>
          </w:p>
        </w:tc>
        <w:tc>
          <w:tcPr>
            <w:tcW w:w="989" w:type="dxa"/>
          </w:tcPr>
          <w:p w14:paraId="682A1625" w14:textId="77777777" w:rsidR="00E11F55" w:rsidRPr="00C8779D" w:rsidRDefault="007116A0">
            <w:pPr>
              <w:pStyle w:val="TableParagraph"/>
              <w:spacing w:before="15" w:line="170" w:lineRule="auto"/>
              <w:ind w:left="131" w:right="123"/>
              <w:jc w:val="center"/>
              <w:rPr>
                <w:rFonts w:ascii="仿宋_GB2312" w:eastAsia="仿宋_GB2312"/>
                <w:b/>
                <w:sz w:val="24"/>
              </w:rPr>
            </w:pPr>
            <w:r w:rsidRPr="00C8779D">
              <w:rPr>
                <w:rFonts w:ascii="仿宋_GB2312" w:eastAsia="仿宋_GB2312" w:hint="eastAsia"/>
                <w:b/>
                <w:spacing w:val="-6"/>
                <w:sz w:val="24"/>
              </w:rPr>
              <w:t>是否为项目校</w:t>
            </w:r>
          </w:p>
          <w:p w14:paraId="31A07FD4" w14:textId="77777777" w:rsidR="00E11F55" w:rsidRPr="00C8779D" w:rsidRDefault="007116A0">
            <w:pPr>
              <w:pStyle w:val="TableParagraph"/>
              <w:spacing w:line="273" w:lineRule="exact"/>
              <w:ind w:left="131" w:right="122"/>
              <w:jc w:val="center"/>
              <w:rPr>
                <w:rFonts w:ascii="仿宋_GB2312" w:eastAsia="仿宋_GB2312"/>
                <w:b/>
                <w:sz w:val="24"/>
              </w:rPr>
            </w:pPr>
            <w:r w:rsidRPr="00C8779D">
              <w:rPr>
                <w:rFonts w:ascii="仿宋_GB2312" w:eastAsia="仿宋_GB2312" w:hint="eastAsia"/>
                <w:b/>
                <w:sz w:val="24"/>
              </w:rPr>
              <w:t>队伍</w:t>
            </w:r>
          </w:p>
        </w:tc>
        <w:tc>
          <w:tcPr>
            <w:tcW w:w="1274" w:type="dxa"/>
          </w:tcPr>
          <w:p w14:paraId="7554C18D" w14:textId="77777777" w:rsidR="00E11F55" w:rsidRPr="00C8779D" w:rsidRDefault="007116A0">
            <w:pPr>
              <w:pStyle w:val="TableParagraph"/>
              <w:spacing w:before="171" w:line="170" w:lineRule="auto"/>
              <w:ind w:left="393" w:right="144" w:hanging="240"/>
              <w:rPr>
                <w:rFonts w:ascii="仿宋_GB2312" w:eastAsia="仿宋_GB2312"/>
                <w:b/>
                <w:sz w:val="24"/>
              </w:rPr>
            </w:pPr>
            <w:r w:rsidRPr="00C8779D">
              <w:rPr>
                <w:rFonts w:ascii="仿宋_GB2312" w:eastAsia="仿宋_GB2312" w:hint="eastAsia"/>
                <w:b/>
                <w:sz w:val="24"/>
              </w:rPr>
              <w:t>市级活动项目</w:t>
            </w:r>
          </w:p>
        </w:tc>
        <w:tc>
          <w:tcPr>
            <w:tcW w:w="1277" w:type="dxa"/>
          </w:tcPr>
          <w:p w14:paraId="4F9240BF" w14:textId="77777777" w:rsidR="00E11F55" w:rsidRPr="00C8779D" w:rsidRDefault="007116A0">
            <w:pPr>
              <w:pStyle w:val="TableParagraph"/>
              <w:spacing w:before="171" w:line="170" w:lineRule="auto"/>
              <w:ind w:left="396" w:right="146" w:hanging="243"/>
              <w:rPr>
                <w:rFonts w:ascii="仿宋_GB2312" w:eastAsia="仿宋_GB2312"/>
                <w:b/>
                <w:sz w:val="24"/>
              </w:rPr>
            </w:pPr>
            <w:r w:rsidRPr="00C8779D">
              <w:rPr>
                <w:rFonts w:ascii="仿宋_GB2312" w:eastAsia="仿宋_GB2312" w:hint="eastAsia"/>
                <w:b/>
                <w:sz w:val="24"/>
              </w:rPr>
              <w:t>市级活动器材</w:t>
            </w:r>
          </w:p>
        </w:tc>
        <w:tc>
          <w:tcPr>
            <w:tcW w:w="849" w:type="dxa"/>
          </w:tcPr>
          <w:p w14:paraId="38CAC969" w14:textId="77777777" w:rsidR="00E11F55" w:rsidRPr="00C8779D" w:rsidRDefault="007116A0">
            <w:pPr>
              <w:pStyle w:val="TableParagraph"/>
              <w:spacing w:before="171" w:line="170" w:lineRule="auto"/>
              <w:ind w:left="182" w:right="169"/>
              <w:rPr>
                <w:rFonts w:ascii="仿宋_GB2312" w:eastAsia="仿宋_GB2312"/>
                <w:b/>
                <w:sz w:val="24"/>
              </w:rPr>
            </w:pPr>
            <w:r w:rsidRPr="00C8779D">
              <w:rPr>
                <w:rFonts w:ascii="仿宋_GB2312" w:eastAsia="仿宋_GB2312" w:hint="eastAsia"/>
                <w:b/>
                <w:sz w:val="24"/>
              </w:rPr>
              <w:t>指导教师</w:t>
            </w:r>
          </w:p>
        </w:tc>
        <w:tc>
          <w:tcPr>
            <w:tcW w:w="710" w:type="dxa"/>
          </w:tcPr>
          <w:p w14:paraId="569D9BCF" w14:textId="77777777" w:rsidR="00E11F55" w:rsidRPr="00C8779D" w:rsidRDefault="007116A0">
            <w:pPr>
              <w:pStyle w:val="TableParagraph"/>
              <w:spacing w:before="171" w:line="170" w:lineRule="auto"/>
              <w:ind w:left="113" w:right="99"/>
              <w:rPr>
                <w:rFonts w:ascii="仿宋_GB2312" w:eastAsia="仿宋_GB2312"/>
                <w:b/>
                <w:sz w:val="24"/>
              </w:rPr>
            </w:pPr>
            <w:r w:rsidRPr="00C8779D">
              <w:rPr>
                <w:rFonts w:ascii="仿宋_GB2312" w:eastAsia="仿宋_GB2312" w:hint="eastAsia"/>
                <w:b/>
                <w:sz w:val="24"/>
              </w:rPr>
              <w:t>学生姓名</w:t>
            </w:r>
          </w:p>
        </w:tc>
        <w:tc>
          <w:tcPr>
            <w:tcW w:w="850" w:type="dxa"/>
          </w:tcPr>
          <w:p w14:paraId="776F25CB" w14:textId="77777777" w:rsidR="00E11F55" w:rsidRPr="00C8779D" w:rsidRDefault="00E11F55">
            <w:pPr>
              <w:pStyle w:val="TableParagraph"/>
              <w:spacing w:before="4"/>
              <w:rPr>
                <w:rFonts w:ascii="仿宋_GB2312" w:eastAsia="仿宋_GB2312"/>
                <w:sz w:val="18"/>
              </w:rPr>
            </w:pPr>
          </w:p>
          <w:p w14:paraId="7E09D587" w14:textId="77777777" w:rsidR="00E11F55" w:rsidRPr="00C8779D" w:rsidRDefault="007116A0">
            <w:pPr>
              <w:pStyle w:val="TableParagraph"/>
              <w:ind w:left="181"/>
              <w:rPr>
                <w:rFonts w:ascii="仿宋_GB2312" w:eastAsia="仿宋_GB2312"/>
                <w:b/>
                <w:sz w:val="24"/>
              </w:rPr>
            </w:pPr>
            <w:r w:rsidRPr="00C8779D">
              <w:rPr>
                <w:rFonts w:ascii="仿宋_GB2312" w:eastAsia="仿宋_GB2312" w:hint="eastAsia"/>
                <w:b/>
                <w:sz w:val="24"/>
              </w:rPr>
              <w:t>性别</w:t>
            </w:r>
          </w:p>
        </w:tc>
        <w:tc>
          <w:tcPr>
            <w:tcW w:w="849" w:type="dxa"/>
          </w:tcPr>
          <w:p w14:paraId="5A5194C0" w14:textId="77777777" w:rsidR="00E11F55" w:rsidRPr="00C8779D" w:rsidRDefault="007116A0">
            <w:pPr>
              <w:pStyle w:val="TableParagraph"/>
              <w:spacing w:before="171" w:line="170" w:lineRule="auto"/>
              <w:ind w:left="184" w:right="169"/>
              <w:rPr>
                <w:rFonts w:ascii="仿宋_GB2312" w:eastAsia="仿宋_GB2312"/>
                <w:b/>
                <w:sz w:val="24"/>
              </w:rPr>
            </w:pPr>
            <w:r w:rsidRPr="00C8779D">
              <w:rPr>
                <w:rFonts w:ascii="仿宋_GB2312" w:eastAsia="仿宋_GB2312" w:hint="eastAsia"/>
                <w:b/>
                <w:sz w:val="24"/>
              </w:rPr>
              <w:t>所在学校</w:t>
            </w:r>
          </w:p>
        </w:tc>
        <w:tc>
          <w:tcPr>
            <w:tcW w:w="849" w:type="dxa"/>
          </w:tcPr>
          <w:p w14:paraId="06C47B92" w14:textId="77777777" w:rsidR="00E11F55" w:rsidRPr="00C8779D" w:rsidRDefault="00E11F55">
            <w:pPr>
              <w:pStyle w:val="TableParagraph"/>
              <w:spacing w:before="4"/>
              <w:rPr>
                <w:rFonts w:ascii="仿宋_GB2312" w:eastAsia="仿宋_GB2312"/>
                <w:sz w:val="18"/>
              </w:rPr>
            </w:pPr>
          </w:p>
          <w:p w14:paraId="3AC54025" w14:textId="77777777" w:rsidR="00E11F55" w:rsidRPr="00C8779D" w:rsidRDefault="007116A0">
            <w:pPr>
              <w:pStyle w:val="TableParagraph"/>
              <w:ind w:left="184"/>
              <w:rPr>
                <w:rFonts w:ascii="仿宋_GB2312" w:eastAsia="仿宋_GB2312"/>
                <w:b/>
                <w:sz w:val="24"/>
              </w:rPr>
            </w:pPr>
            <w:r w:rsidRPr="00C8779D">
              <w:rPr>
                <w:rFonts w:ascii="仿宋_GB2312" w:eastAsia="仿宋_GB2312" w:hint="eastAsia"/>
                <w:b/>
                <w:sz w:val="24"/>
              </w:rPr>
              <w:t>年级</w:t>
            </w:r>
          </w:p>
        </w:tc>
      </w:tr>
      <w:tr w:rsidR="002006E7" w:rsidRPr="00C8779D" w14:paraId="21CD835F" w14:textId="77777777">
        <w:trPr>
          <w:trHeight w:val="498"/>
        </w:trPr>
        <w:tc>
          <w:tcPr>
            <w:tcW w:w="711" w:type="dxa"/>
            <w:vMerge w:val="restart"/>
            <w:tcBorders>
              <w:left w:val="single" w:sz="6" w:space="0" w:color="000000"/>
            </w:tcBorders>
          </w:tcPr>
          <w:p w14:paraId="2EAA6670" w14:textId="77777777" w:rsidR="00E11F55" w:rsidRPr="00C8779D" w:rsidRDefault="00E11F55">
            <w:pPr>
              <w:pStyle w:val="TableParagraph"/>
              <w:spacing w:before="8"/>
              <w:rPr>
                <w:rFonts w:ascii="仿宋_GB2312" w:eastAsia="仿宋_GB2312"/>
                <w:sz w:val="34"/>
              </w:rPr>
            </w:pPr>
          </w:p>
          <w:p w14:paraId="5A28940D" w14:textId="77777777" w:rsidR="00E11F55" w:rsidRPr="00C8779D" w:rsidRDefault="007116A0">
            <w:pPr>
              <w:pStyle w:val="TableParagraph"/>
              <w:ind w:left="2"/>
              <w:jc w:val="center"/>
              <w:rPr>
                <w:rFonts w:ascii="仿宋_GB2312" w:eastAsia="仿宋_GB2312"/>
                <w:sz w:val="24"/>
              </w:rPr>
            </w:pPr>
            <w:r w:rsidRPr="00C8779D">
              <w:rPr>
                <w:rFonts w:ascii="仿宋_GB2312" w:eastAsia="仿宋_GB2312" w:hint="eastAsia"/>
                <w:sz w:val="24"/>
              </w:rPr>
              <w:t>1</w:t>
            </w:r>
          </w:p>
        </w:tc>
        <w:tc>
          <w:tcPr>
            <w:tcW w:w="708" w:type="dxa"/>
            <w:vMerge w:val="restart"/>
          </w:tcPr>
          <w:p w14:paraId="61C4ADDB" w14:textId="77777777" w:rsidR="00E11F55" w:rsidRPr="00C8779D" w:rsidRDefault="00E11F55">
            <w:pPr>
              <w:pStyle w:val="TableParagraph"/>
              <w:rPr>
                <w:rFonts w:ascii="仿宋_GB2312" w:eastAsia="仿宋_GB2312"/>
                <w:sz w:val="24"/>
              </w:rPr>
            </w:pPr>
          </w:p>
        </w:tc>
        <w:tc>
          <w:tcPr>
            <w:tcW w:w="708" w:type="dxa"/>
            <w:vMerge w:val="restart"/>
          </w:tcPr>
          <w:p w14:paraId="514EA36B" w14:textId="77777777" w:rsidR="00E11F55" w:rsidRPr="00C8779D" w:rsidRDefault="00E11F55">
            <w:pPr>
              <w:pStyle w:val="TableParagraph"/>
              <w:rPr>
                <w:rFonts w:ascii="仿宋_GB2312" w:eastAsia="仿宋_GB2312"/>
                <w:sz w:val="24"/>
              </w:rPr>
            </w:pPr>
          </w:p>
        </w:tc>
        <w:tc>
          <w:tcPr>
            <w:tcW w:w="989" w:type="dxa"/>
            <w:vMerge w:val="restart"/>
          </w:tcPr>
          <w:p w14:paraId="50E0192F" w14:textId="77777777" w:rsidR="00E11F55" w:rsidRPr="00C8779D" w:rsidRDefault="00E11F55">
            <w:pPr>
              <w:pStyle w:val="TableParagraph"/>
              <w:rPr>
                <w:rFonts w:ascii="仿宋_GB2312" w:eastAsia="仿宋_GB2312"/>
                <w:sz w:val="24"/>
              </w:rPr>
            </w:pPr>
          </w:p>
        </w:tc>
        <w:tc>
          <w:tcPr>
            <w:tcW w:w="1274" w:type="dxa"/>
            <w:vMerge w:val="restart"/>
          </w:tcPr>
          <w:p w14:paraId="40330DB2" w14:textId="77777777" w:rsidR="00E11F55" w:rsidRPr="00C8779D" w:rsidRDefault="00E11F55">
            <w:pPr>
              <w:pStyle w:val="TableParagraph"/>
              <w:rPr>
                <w:rFonts w:ascii="仿宋_GB2312" w:eastAsia="仿宋_GB2312"/>
                <w:sz w:val="24"/>
              </w:rPr>
            </w:pPr>
          </w:p>
        </w:tc>
        <w:tc>
          <w:tcPr>
            <w:tcW w:w="1277" w:type="dxa"/>
            <w:vMerge w:val="restart"/>
          </w:tcPr>
          <w:p w14:paraId="01A1358B" w14:textId="77777777" w:rsidR="00E11F55" w:rsidRPr="00C8779D" w:rsidRDefault="00E11F55">
            <w:pPr>
              <w:pStyle w:val="TableParagraph"/>
              <w:rPr>
                <w:rFonts w:ascii="仿宋_GB2312" w:eastAsia="仿宋_GB2312"/>
                <w:sz w:val="24"/>
              </w:rPr>
            </w:pPr>
          </w:p>
        </w:tc>
        <w:tc>
          <w:tcPr>
            <w:tcW w:w="849" w:type="dxa"/>
            <w:vMerge w:val="restart"/>
          </w:tcPr>
          <w:p w14:paraId="208FBABD" w14:textId="77777777" w:rsidR="00E11F55" w:rsidRPr="00C8779D" w:rsidRDefault="00E11F55">
            <w:pPr>
              <w:pStyle w:val="TableParagraph"/>
              <w:rPr>
                <w:rFonts w:ascii="仿宋_GB2312" w:eastAsia="仿宋_GB2312"/>
                <w:sz w:val="24"/>
              </w:rPr>
            </w:pPr>
          </w:p>
        </w:tc>
        <w:tc>
          <w:tcPr>
            <w:tcW w:w="710" w:type="dxa"/>
          </w:tcPr>
          <w:p w14:paraId="44FBA2B4" w14:textId="77777777" w:rsidR="00E11F55" w:rsidRPr="00C8779D" w:rsidRDefault="00E11F55">
            <w:pPr>
              <w:pStyle w:val="TableParagraph"/>
              <w:rPr>
                <w:rFonts w:ascii="仿宋_GB2312" w:eastAsia="仿宋_GB2312"/>
                <w:sz w:val="24"/>
              </w:rPr>
            </w:pPr>
          </w:p>
        </w:tc>
        <w:tc>
          <w:tcPr>
            <w:tcW w:w="850" w:type="dxa"/>
          </w:tcPr>
          <w:p w14:paraId="049DA1A8" w14:textId="77777777" w:rsidR="00E11F55" w:rsidRPr="00C8779D" w:rsidRDefault="00E11F55">
            <w:pPr>
              <w:pStyle w:val="TableParagraph"/>
              <w:rPr>
                <w:rFonts w:ascii="仿宋_GB2312" w:eastAsia="仿宋_GB2312"/>
                <w:sz w:val="24"/>
              </w:rPr>
            </w:pPr>
          </w:p>
        </w:tc>
        <w:tc>
          <w:tcPr>
            <w:tcW w:w="849" w:type="dxa"/>
          </w:tcPr>
          <w:p w14:paraId="2E4F6620" w14:textId="77777777" w:rsidR="00E11F55" w:rsidRPr="00C8779D" w:rsidRDefault="00E11F55">
            <w:pPr>
              <w:pStyle w:val="TableParagraph"/>
              <w:rPr>
                <w:rFonts w:ascii="仿宋_GB2312" w:eastAsia="仿宋_GB2312"/>
                <w:sz w:val="24"/>
              </w:rPr>
            </w:pPr>
          </w:p>
        </w:tc>
        <w:tc>
          <w:tcPr>
            <w:tcW w:w="849" w:type="dxa"/>
          </w:tcPr>
          <w:p w14:paraId="370DA707" w14:textId="77777777" w:rsidR="00E11F55" w:rsidRPr="00C8779D" w:rsidRDefault="00E11F55">
            <w:pPr>
              <w:pStyle w:val="TableParagraph"/>
              <w:rPr>
                <w:rFonts w:ascii="仿宋_GB2312" w:eastAsia="仿宋_GB2312"/>
                <w:sz w:val="24"/>
              </w:rPr>
            </w:pPr>
          </w:p>
        </w:tc>
      </w:tr>
      <w:tr w:rsidR="002006E7" w:rsidRPr="00C8779D" w14:paraId="01FBDEE1" w14:textId="77777777">
        <w:trPr>
          <w:trHeight w:val="501"/>
        </w:trPr>
        <w:tc>
          <w:tcPr>
            <w:tcW w:w="711" w:type="dxa"/>
            <w:vMerge/>
            <w:tcBorders>
              <w:top w:val="nil"/>
              <w:left w:val="single" w:sz="6" w:space="0" w:color="000000"/>
            </w:tcBorders>
          </w:tcPr>
          <w:p w14:paraId="6435A675" w14:textId="77777777" w:rsidR="00E11F55" w:rsidRPr="00C8779D" w:rsidRDefault="00E11F55">
            <w:pPr>
              <w:rPr>
                <w:rFonts w:ascii="仿宋_GB2312" w:eastAsia="仿宋_GB2312"/>
                <w:sz w:val="2"/>
                <w:szCs w:val="2"/>
              </w:rPr>
            </w:pPr>
          </w:p>
        </w:tc>
        <w:tc>
          <w:tcPr>
            <w:tcW w:w="708" w:type="dxa"/>
            <w:vMerge/>
            <w:tcBorders>
              <w:top w:val="nil"/>
            </w:tcBorders>
          </w:tcPr>
          <w:p w14:paraId="793FB343" w14:textId="77777777" w:rsidR="00E11F55" w:rsidRPr="00C8779D" w:rsidRDefault="00E11F55">
            <w:pPr>
              <w:rPr>
                <w:rFonts w:ascii="仿宋_GB2312" w:eastAsia="仿宋_GB2312"/>
                <w:sz w:val="2"/>
                <w:szCs w:val="2"/>
              </w:rPr>
            </w:pPr>
          </w:p>
        </w:tc>
        <w:tc>
          <w:tcPr>
            <w:tcW w:w="708" w:type="dxa"/>
            <w:vMerge/>
            <w:tcBorders>
              <w:top w:val="nil"/>
            </w:tcBorders>
          </w:tcPr>
          <w:p w14:paraId="1BCD0C99" w14:textId="77777777" w:rsidR="00E11F55" w:rsidRPr="00C8779D" w:rsidRDefault="00E11F55">
            <w:pPr>
              <w:rPr>
                <w:rFonts w:ascii="仿宋_GB2312" w:eastAsia="仿宋_GB2312"/>
                <w:sz w:val="2"/>
                <w:szCs w:val="2"/>
              </w:rPr>
            </w:pPr>
          </w:p>
        </w:tc>
        <w:tc>
          <w:tcPr>
            <w:tcW w:w="989" w:type="dxa"/>
            <w:vMerge/>
            <w:tcBorders>
              <w:top w:val="nil"/>
            </w:tcBorders>
          </w:tcPr>
          <w:p w14:paraId="24691BC8" w14:textId="77777777" w:rsidR="00E11F55" w:rsidRPr="00C8779D" w:rsidRDefault="00E11F55">
            <w:pPr>
              <w:rPr>
                <w:rFonts w:ascii="仿宋_GB2312" w:eastAsia="仿宋_GB2312"/>
                <w:sz w:val="2"/>
                <w:szCs w:val="2"/>
              </w:rPr>
            </w:pPr>
          </w:p>
        </w:tc>
        <w:tc>
          <w:tcPr>
            <w:tcW w:w="1274" w:type="dxa"/>
            <w:vMerge/>
            <w:tcBorders>
              <w:top w:val="nil"/>
            </w:tcBorders>
          </w:tcPr>
          <w:p w14:paraId="6F5B8518" w14:textId="77777777" w:rsidR="00E11F55" w:rsidRPr="00C8779D" w:rsidRDefault="00E11F55">
            <w:pPr>
              <w:rPr>
                <w:rFonts w:ascii="仿宋_GB2312" w:eastAsia="仿宋_GB2312"/>
                <w:sz w:val="2"/>
                <w:szCs w:val="2"/>
              </w:rPr>
            </w:pPr>
          </w:p>
        </w:tc>
        <w:tc>
          <w:tcPr>
            <w:tcW w:w="1277" w:type="dxa"/>
            <w:vMerge/>
            <w:tcBorders>
              <w:top w:val="nil"/>
            </w:tcBorders>
          </w:tcPr>
          <w:p w14:paraId="250DE7D3" w14:textId="77777777" w:rsidR="00E11F55" w:rsidRPr="00C8779D" w:rsidRDefault="00E11F55">
            <w:pPr>
              <w:rPr>
                <w:rFonts w:ascii="仿宋_GB2312" w:eastAsia="仿宋_GB2312"/>
                <w:sz w:val="2"/>
                <w:szCs w:val="2"/>
              </w:rPr>
            </w:pPr>
          </w:p>
        </w:tc>
        <w:tc>
          <w:tcPr>
            <w:tcW w:w="849" w:type="dxa"/>
            <w:vMerge/>
            <w:tcBorders>
              <w:top w:val="nil"/>
            </w:tcBorders>
          </w:tcPr>
          <w:p w14:paraId="2183581B" w14:textId="77777777" w:rsidR="00E11F55" w:rsidRPr="00C8779D" w:rsidRDefault="00E11F55">
            <w:pPr>
              <w:rPr>
                <w:rFonts w:ascii="仿宋_GB2312" w:eastAsia="仿宋_GB2312"/>
                <w:sz w:val="2"/>
                <w:szCs w:val="2"/>
              </w:rPr>
            </w:pPr>
          </w:p>
        </w:tc>
        <w:tc>
          <w:tcPr>
            <w:tcW w:w="710" w:type="dxa"/>
          </w:tcPr>
          <w:p w14:paraId="46D7BE1A" w14:textId="77777777" w:rsidR="00E11F55" w:rsidRPr="00C8779D" w:rsidRDefault="00E11F55">
            <w:pPr>
              <w:pStyle w:val="TableParagraph"/>
              <w:rPr>
                <w:rFonts w:ascii="仿宋_GB2312" w:eastAsia="仿宋_GB2312"/>
                <w:sz w:val="24"/>
              </w:rPr>
            </w:pPr>
          </w:p>
        </w:tc>
        <w:tc>
          <w:tcPr>
            <w:tcW w:w="850" w:type="dxa"/>
          </w:tcPr>
          <w:p w14:paraId="5DA4D16C" w14:textId="77777777" w:rsidR="00E11F55" w:rsidRPr="00C8779D" w:rsidRDefault="00E11F55">
            <w:pPr>
              <w:pStyle w:val="TableParagraph"/>
              <w:rPr>
                <w:rFonts w:ascii="仿宋_GB2312" w:eastAsia="仿宋_GB2312"/>
                <w:sz w:val="24"/>
              </w:rPr>
            </w:pPr>
          </w:p>
        </w:tc>
        <w:tc>
          <w:tcPr>
            <w:tcW w:w="849" w:type="dxa"/>
          </w:tcPr>
          <w:p w14:paraId="1702FE3E" w14:textId="77777777" w:rsidR="00E11F55" w:rsidRPr="00C8779D" w:rsidRDefault="00E11F55">
            <w:pPr>
              <w:pStyle w:val="TableParagraph"/>
              <w:rPr>
                <w:rFonts w:ascii="仿宋_GB2312" w:eastAsia="仿宋_GB2312"/>
                <w:sz w:val="24"/>
              </w:rPr>
            </w:pPr>
          </w:p>
        </w:tc>
        <w:tc>
          <w:tcPr>
            <w:tcW w:w="849" w:type="dxa"/>
          </w:tcPr>
          <w:p w14:paraId="68E05A7A" w14:textId="77777777" w:rsidR="00E11F55" w:rsidRPr="00C8779D" w:rsidRDefault="00E11F55">
            <w:pPr>
              <w:pStyle w:val="TableParagraph"/>
              <w:rPr>
                <w:rFonts w:ascii="仿宋_GB2312" w:eastAsia="仿宋_GB2312"/>
                <w:sz w:val="24"/>
              </w:rPr>
            </w:pPr>
          </w:p>
        </w:tc>
      </w:tr>
      <w:tr w:rsidR="002006E7" w:rsidRPr="00C8779D" w14:paraId="1353132B" w14:textId="77777777">
        <w:trPr>
          <w:trHeight w:val="498"/>
        </w:trPr>
        <w:tc>
          <w:tcPr>
            <w:tcW w:w="711" w:type="dxa"/>
            <w:vMerge w:val="restart"/>
            <w:tcBorders>
              <w:left w:val="single" w:sz="6" w:space="0" w:color="000000"/>
            </w:tcBorders>
          </w:tcPr>
          <w:p w14:paraId="36A20813" w14:textId="77777777" w:rsidR="00E11F55" w:rsidRPr="00C8779D" w:rsidRDefault="00E11F55">
            <w:pPr>
              <w:pStyle w:val="TableParagraph"/>
              <w:spacing w:before="8"/>
              <w:rPr>
                <w:rFonts w:ascii="仿宋_GB2312" w:eastAsia="仿宋_GB2312"/>
                <w:sz w:val="34"/>
              </w:rPr>
            </w:pPr>
          </w:p>
          <w:p w14:paraId="011C8C70" w14:textId="77777777" w:rsidR="00E11F55" w:rsidRPr="00C8779D" w:rsidRDefault="007116A0">
            <w:pPr>
              <w:pStyle w:val="TableParagraph"/>
              <w:ind w:left="2"/>
              <w:jc w:val="center"/>
              <w:rPr>
                <w:rFonts w:ascii="仿宋_GB2312" w:eastAsia="仿宋_GB2312"/>
                <w:sz w:val="24"/>
              </w:rPr>
            </w:pPr>
            <w:r w:rsidRPr="00C8779D">
              <w:rPr>
                <w:rFonts w:ascii="仿宋_GB2312" w:eastAsia="仿宋_GB2312" w:hint="eastAsia"/>
                <w:sz w:val="24"/>
              </w:rPr>
              <w:t>2</w:t>
            </w:r>
          </w:p>
        </w:tc>
        <w:tc>
          <w:tcPr>
            <w:tcW w:w="708" w:type="dxa"/>
            <w:vMerge w:val="restart"/>
          </w:tcPr>
          <w:p w14:paraId="3F444C66" w14:textId="77777777" w:rsidR="00E11F55" w:rsidRPr="00C8779D" w:rsidRDefault="00E11F55">
            <w:pPr>
              <w:pStyle w:val="TableParagraph"/>
              <w:rPr>
                <w:rFonts w:ascii="仿宋_GB2312" w:eastAsia="仿宋_GB2312"/>
                <w:sz w:val="24"/>
              </w:rPr>
            </w:pPr>
          </w:p>
        </w:tc>
        <w:tc>
          <w:tcPr>
            <w:tcW w:w="708" w:type="dxa"/>
            <w:vMerge w:val="restart"/>
          </w:tcPr>
          <w:p w14:paraId="3A33C93C" w14:textId="77777777" w:rsidR="00E11F55" w:rsidRPr="00C8779D" w:rsidRDefault="00E11F55">
            <w:pPr>
              <w:pStyle w:val="TableParagraph"/>
              <w:rPr>
                <w:rFonts w:ascii="仿宋_GB2312" w:eastAsia="仿宋_GB2312"/>
                <w:sz w:val="24"/>
              </w:rPr>
            </w:pPr>
          </w:p>
        </w:tc>
        <w:tc>
          <w:tcPr>
            <w:tcW w:w="989" w:type="dxa"/>
            <w:vMerge w:val="restart"/>
          </w:tcPr>
          <w:p w14:paraId="6FBBE27A" w14:textId="77777777" w:rsidR="00E11F55" w:rsidRPr="00C8779D" w:rsidRDefault="00E11F55">
            <w:pPr>
              <w:pStyle w:val="TableParagraph"/>
              <w:rPr>
                <w:rFonts w:ascii="仿宋_GB2312" w:eastAsia="仿宋_GB2312"/>
                <w:sz w:val="24"/>
              </w:rPr>
            </w:pPr>
          </w:p>
        </w:tc>
        <w:tc>
          <w:tcPr>
            <w:tcW w:w="1274" w:type="dxa"/>
            <w:vMerge w:val="restart"/>
          </w:tcPr>
          <w:p w14:paraId="15EC60CD" w14:textId="77777777" w:rsidR="00E11F55" w:rsidRPr="00C8779D" w:rsidRDefault="00E11F55">
            <w:pPr>
              <w:pStyle w:val="TableParagraph"/>
              <w:rPr>
                <w:rFonts w:ascii="仿宋_GB2312" w:eastAsia="仿宋_GB2312"/>
                <w:sz w:val="24"/>
              </w:rPr>
            </w:pPr>
          </w:p>
        </w:tc>
        <w:tc>
          <w:tcPr>
            <w:tcW w:w="1277" w:type="dxa"/>
            <w:vMerge w:val="restart"/>
          </w:tcPr>
          <w:p w14:paraId="284A6354" w14:textId="77777777" w:rsidR="00E11F55" w:rsidRPr="00C8779D" w:rsidRDefault="00E11F55">
            <w:pPr>
              <w:pStyle w:val="TableParagraph"/>
              <w:rPr>
                <w:rFonts w:ascii="仿宋_GB2312" w:eastAsia="仿宋_GB2312"/>
                <w:sz w:val="24"/>
              </w:rPr>
            </w:pPr>
          </w:p>
        </w:tc>
        <w:tc>
          <w:tcPr>
            <w:tcW w:w="849" w:type="dxa"/>
            <w:vMerge w:val="restart"/>
          </w:tcPr>
          <w:p w14:paraId="48D15299" w14:textId="77777777" w:rsidR="00E11F55" w:rsidRPr="00C8779D" w:rsidRDefault="00E11F55">
            <w:pPr>
              <w:pStyle w:val="TableParagraph"/>
              <w:rPr>
                <w:rFonts w:ascii="仿宋_GB2312" w:eastAsia="仿宋_GB2312"/>
                <w:sz w:val="24"/>
              </w:rPr>
            </w:pPr>
          </w:p>
        </w:tc>
        <w:tc>
          <w:tcPr>
            <w:tcW w:w="710" w:type="dxa"/>
          </w:tcPr>
          <w:p w14:paraId="215AA38E" w14:textId="77777777" w:rsidR="00E11F55" w:rsidRPr="00C8779D" w:rsidRDefault="00E11F55">
            <w:pPr>
              <w:pStyle w:val="TableParagraph"/>
              <w:rPr>
                <w:rFonts w:ascii="仿宋_GB2312" w:eastAsia="仿宋_GB2312"/>
                <w:sz w:val="24"/>
              </w:rPr>
            </w:pPr>
          </w:p>
        </w:tc>
        <w:tc>
          <w:tcPr>
            <w:tcW w:w="850" w:type="dxa"/>
          </w:tcPr>
          <w:p w14:paraId="2D414E9C" w14:textId="77777777" w:rsidR="00E11F55" w:rsidRPr="00C8779D" w:rsidRDefault="00E11F55">
            <w:pPr>
              <w:pStyle w:val="TableParagraph"/>
              <w:rPr>
                <w:rFonts w:ascii="仿宋_GB2312" w:eastAsia="仿宋_GB2312"/>
                <w:sz w:val="24"/>
              </w:rPr>
            </w:pPr>
          </w:p>
        </w:tc>
        <w:tc>
          <w:tcPr>
            <w:tcW w:w="849" w:type="dxa"/>
          </w:tcPr>
          <w:p w14:paraId="3D719036" w14:textId="77777777" w:rsidR="00E11F55" w:rsidRPr="00C8779D" w:rsidRDefault="00E11F55">
            <w:pPr>
              <w:pStyle w:val="TableParagraph"/>
              <w:rPr>
                <w:rFonts w:ascii="仿宋_GB2312" w:eastAsia="仿宋_GB2312"/>
                <w:sz w:val="24"/>
              </w:rPr>
            </w:pPr>
          </w:p>
        </w:tc>
        <w:tc>
          <w:tcPr>
            <w:tcW w:w="849" w:type="dxa"/>
          </w:tcPr>
          <w:p w14:paraId="48B643C7" w14:textId="77777777" w:rsidR="00E11F55" w:rsidRPr="00C8779D" w:rsidRDefault="00E11F55">
            <w:pPr>
              <w:pStyle w:val="TableParagraph"/>
              <w:rPr>
                <w:rFonts w:ascii="仿宋_GB2312" w:eastAsia="仿宋_GB2312"/>
                <w:sz w:val="24"/>
              </w:rPr>
            </w:pPr>
          </w:p>
        </w:tc>
      </w:tr>
      <w:tr w:rsidR="002006E7" w:rsidRPr="00C8779D" w14:paraId="3EFCFB3A" w14:textId="77777777">
        <w:trPr>
          <w:trHeight w:val="501"/>
        </w:trPr>
        <w:tc>
          <w:tcPr>
            <w:tcW w:w="711" w:type="dxa"/>
            <w:vMerge/>
            <w:tcBorders>
              <w:top w:val="nil"/>
              <w:left w:val="single" w:sz="6" w:space="0" w:color="000000"/>
            </w:tcBorders>
          </w:tcPr>
          <w:p w14:paraId="75132558" w14:textId="77777777" w:rsidR="00E11F55" w:rsidRPr="00C8779D" w:rsidRDefault="00E11F55">
            <w:pPr>
              <w:rPr>
                <w:rFonts w:ascii="仿宋_GB2312" w:eastAsia="仿宋_GB2312"/>
                <w:sz w:val="2"/>
                <w:szCs w:val="2"/>
              </w:rPr>
            </w:pPr>
          </w:p>
        </w:tc>
        <w:tc>
          <w:tcPr>
            <w:tcW w:w="708" w:type="dxa"/>
            <w:vMerge/>
            <w:tcBorders>
              <w:top w:val="nil"/>
            </w:tcBorders>
          </w:tcPr>
          <w:p w14:paraId="7A8CA12B" w14:textId="77777777" w:rsidR="00E11F55" w:rsidRPr="00C8779D" w:rsidRDefault="00E11F55">
            <w:pPr>
              <w:rPr>
                <w:rFonts w:ascii="仿宋_GB2312" w:eastAsia="仿宋_GB2312"/>
                <w:sz w:val="2"/>
                <w:szCs w:val="2"/>
              </w:rPr>
            </w:pPr>
          </w:p>
        </w:tc>
        <w:tc>
          <w:tcPr>
            <w:tcW w:w="708" w:type="dxa"/>
            <w:vMerge/>
            <w:tcBorders>
              <w:top w:val="nil"/>
            </w:tcBorders>
          </w:tcPr>
          <w:p w14:paraId="000FE6BC" w14:textId="77777777" w:rsidR="00E11F55" w:rsidRPr="00C8779D" w:rsidRDefault="00E11F55">
            <w:pPr>
              <w:rPr>
                <w:rFonts w:ascii="仿宋_GB2312" w:eastAsia="仿宋_GB2312"/>
                <w:sz w:val="2"/>
                <w:szCs w:val="2"/>
              </w:rPr>
            </w:pPr>
          </w:p>
        </w:tc>
        <w:tc>
          <w:tcPr>
            <w:tcW w:w="989" w:type="dxa"/>
            <w:vMerge/>
            <w:tcBorders>
              <w:top w:val="nil"/>
            </w:tcBorders>
          </w:tcPr>
          <w:p w14:paraId="7D13745D" w14:textId="77777777" w:rsidR="00E11F55" w:rsidRPr="00C8779D" w:rsidRDefault="00E11F55">
            <w:pPr>
              <w:rPr>
                <w:rFonts w:ascii="仿宋_GB2312" w:eastAsia="仿宋_GB2312"/>
                <w:sz w:val="2"/>
                <w:szCs w:val="2"/>
              </w:rPr>
            </w:pPr>
          </w:p>
        </w:tc>
        <w:tc>
          <w:tcPr>
            <w:tcW w:w="1274" w:type="dxa"/>
            <w:vMerge/>
            <w:tcBorders>
              <w:top w:val="nil"/>
            </w:tcBorders>
          </w:tcPr>
          <w:p w14:paraId="6E640B38" w14:textId="77777777" w:rsidR="00E11F55" w:rsidRPr="00C8779D" w:rsidRDefault="00E11F55">
            <w:pPr>
              <w:rPr>
                <w:rFonts w:ascii="仿宋_GB2312" w:eastAsia="仿宋_GB2312"/>
                <w:sz w:val="2"/>
                <w:szCs w:val="2"/>
              </w:rPr>
            </w:pPr>
          </w:p>
        </w:tc>
        <w:tc>
          <w:tcPr>
            <w:tcW w:w="1277" w:type="dxa"/>
            <w:vMerge/>
            <w:tcBorders>
              <w:top w:val="nil"/>
            </w:tcBorders>
          </w:tcPr>
          <w:p w14:paraId="0F0F5F81" w14:textId="77777777" w:rsidR="00E11F55" w:rsidRPr="00C8779D" w:rsidRDefault="00E11F55">
            <w:pPr>
              <w:rPr>
                <w:rFonts w:ascii="仿宋_GB2312" w:eastAsia="仿宋_GB2312"/>
                <w:sz w:val="2"/>
                <w:szCs w:val="2"/>
              </w:rPr>
            </w:pPr>
          </w:p>
        </w:tc>
        <w:tc>
          <w:tcPr>
            <w:tcW w:w="849" w:type="dxa"/>
            <w:vMerge/>
            <w:tcBorders>
              <w:top w:val="nil"/>
            </w:tcBorders>
          </w:tcPr>
          <w:p w14:paraId="5BCF8A97" w14:textId="77777777" w:rsidR="00E11F55" w:rsidRPr="00C8779D" w:rsidRDefault="00E11F55">
            <w:pPr>
              <w:rPr>
                <w:rFonts w:ascii="仿宋_GB2312" w:eastAsia="仿宋_GB2312"/>
                <w:sz w:val="2"/>
                <w:szCs w:val="2"/>
              </w:rPr>
            </w:pPr>
          </w:p>
        </w:tc>
        <w:tc>
          <w:tcPr>
            <w:tcW w:w="710" w:type="dxa"/>
          </w:tcPr>
          <w:p w14:paraId="44049B92" w14:textId="77777777" w:rsidR="00E11F55" w:rsidRPr="00C8779D" w:rsidRDefault="00E11F55">
            <w:pPr>
              <w:pStyle w:val="TableParagraph"/>
              <w:rPr>
                <w:rFonts w:ascii="仿宋_GB2312" w:eastAsia="仿宋_GB2312"/>
                <w:sz w:val="24"/>
              </w:rPr>
            </w:pPr>
          </w:p>
        </w:tc>
        <w:tc>
          <w:tcPr>
            <w:tcW w:w="850" w:type="dxa"/>
          </w:tcPr>
          <w:p w14:paraId="7FD10C46" w14:textId="77777777" w:rsidR="00E11F55" w:rsidRPr="00C8779D" w:rsidRDefault="00E11F55">
            <w:pPr>
              <w:pStyle w:val="TableParagraph"/>
              <w:rPr>
                <w:rFonts w:ascii="仿宋_GB2312" w:eastAsia="仿宋_GB2312"/>
                <w:sz w:val="24"/>
              </w:rPr>
            </w:pPr>
          </w:p>
        </w:tc>
        <w:tc>
          <w:tcPr>
            <w:tcW w:w="849" w:type="dxa"/>
          </w:tcPr>
          <w:p w14:paraId="11D0CA46" w14:textId="77777777" w:rsidR="00E11F55" w:rsidRPr="00C8779D" w:rsidRDefault="00E11F55">
            <w:pPr>
              <w:pStyle w:val="TableParagraph"/>
              <w:rPr>
                <w:rFonts w:ascii="仿宋_GB2312" w:eastAsia="仿宋_GB2312"/>
                <w:sz w:val="24"/>
              </w:rPr>
            </w:pPr>
          </w:p>
        </w:tc>
        <w:tc>
          <w:tcPr>
            <w:tcW w:w="849" w:type="dxa"/>
          </w:tcPr>
          <w:p w14:paraId="11ECA830" w14:textId="77777777" w:rsidR="00E11F55" w:rsidRPr="00C8779D" w:rsidRDefault="00E11F55">
            <w:pPr>
              <w:pStyle w:val="TableParagraph"/>
              <w:rPr>
                <w:rFonts w:ascii="仿宋_GB2312" w:eastAsia="仿宋_GB2312"/>
                <w:sz w:val="24"/>
              </w:rPr>
            </w:pPr>
          </w:p>
        </w:tc>
      </w:tr>
      <w:tr w:rsidR="002006E7" w:rsidRPr="00C8779D" w14:paraId="69770842" w14:textId="77777777">
        <w:trPr>
          <w:trHeight w:val="498"/>
        </w:trPr>
        <w:tc>
          <w:tcPr>
            <w:tcW w:w="711" w:type="dxa"/>
            <w:vMerge w:val="restart"/>
            <w:tcBorders>
              <w:left w:val="single" w:sz="6" w:space="0" w:color="000000"/>
            </w:tcBorders>
          </w:tcPr>
          <w:p w14:paraId="0A3EA5FB" w14:textId="77777777" w:rsidR="00E11F55" w:rsidRPr="00C8779D" w:rsidRDefault="00E11F55">
            <w:pPr>
              <w:pStyle w:val="TableParagraph"/>
              <w:spacing w:before="8"/>
              <w:rPr>
                <w:rFonts w:ascii="仿宋_GB2312" w:eastAsia="仿宋_GB2312"/>
                <w:sz w:val="34"/>
              </w:rPr>
            </w:pPr>
          </w:p>
          <w:p w14:paraId="207253B8" w14:textId="77777777" w:rsidR="00E11F55" w:rsidRPr="00C8779D" w:rsidRDefault="007116A0">
            <w:pPr>
              <w:pStyle w:val="TableParagraph"/>
              <w:ind w:left="2"/>
              <w:jc w:val="center"/>
              <w:rPr>
                <w:rFonts w:ascii="仿宋_GB2312" w:eastAsia="仿宋_GB2312"/>
                <w:sz w:val="24"/>
              </w:rPr>
            </w:pPr>
            <w:r w:rsidRPr="00C8779D">
              <w:rPr>
                <w:rFonts w:ascii="仿宋_GB2312" w:eastAsia="仿宋_GB2312" w:hint="eastAsia"/>
                <w:sz w:val="24"/>
              </w:rPr>
              <w:t>3</w:t>
            </w:r>
          </w:p>
        </w:tc>
        <w:tc>
          <w:tcPr>
            <w:tcW w:w="708" w:type="dxa"/>
            <w:vMerge w:val="restart"/>
          </w:tcPr>
          <w:p w14:paraId="5D0282E6" w14:textId="77777777" w:rsidR="00E11F55" w:rsidRPr="00C8779D" w:rsidRDefault="00E11F55">
            <w:pPr>
              <w:pStyle w:val="TableParagraph"/>
              <w:rPr>
                <w:rFonts w:ascii="仿宋_GB2312" w:eastAsia="仿宋_GB2312"/>
                <w:sz w:val="24"/>
              </w:rPr>
            </w:pPr>
          </w:p>
        </w:tc>
        <w:tc>
          <w:tcPr>
            <w:tcW w:w="708" w:type="dxa"/>
            <w:vMerge w:val="restart"/>
          </w:tcPr>
          <w:p w14:paraId="44648F37" w14:textId="77777777" w:rsidR="00E11F55" w:rsidRPr="00C8779D" w:rsidRDefault="00E11F55">
            <w:pPr>
              <w:pStyle w:val="TableParagraph"/>
              <w:rPr>
                <w:rFonts w:ascii="仿宋_GB2312" w:eastAsia="仿宋_GB2312"/>
                <w:sz w:val="24"/>
              </w:rPr>
            </w:pPr>
          </w:p>
        </w:tc>
        <w:tc>
          <w:tcPr>
            <w:tcW w:w="989" w:type="dxa"/>
            <w:vMerge w:val="restart"/>
          </w:tcPr>
          <w:p w14:paraId="60D70CC4" w14:textId="77777777" w:rsidR="00E11F55" w:rsidRPr="00C8779D" w:rsidRDefault="00E11F55">
            <w:pPr>
              <w:pStyle w:val="TableParagraph"/>
              <w:rPr>
                <w:rFonts w:ascii="仿宋_GB2312" w:eastAsia="仿宋_GB2312"/>
                <w:sz w:val="24"/>
              </w:rPr>
            </w:pPr>
          </w:p>
        </w:tc>
        <w:tc>
          <w:tcPr>
            <w:tcW w:w="1274" w:type="dxa"/>
            <w:vMerge w:val="restart"/>
          </w:tcPr>
          <w:p w14:paraId="3511A899" w14:textId="77777777" w:rsidR="00E11F55" w:rsidRPr="00C8779D" w:rsidRDefault="00E11F55">
            <w:pPr>
              <w:pStyle w:val="TableParagraph"/>
              <w:rPr>
                <w:rFonts w:ascii="仿宋_GB2312" w:eastAsia="仿宋_GB2312"/>
                <w:sz w:val="24"/>
              </w:rPr>
            </w:pPr>
          </w:p>
        </w:tc>
        <w:tc>
          <w:tcPr>
            <w:tcW w:w="1277" w:type="dxa"/>
            <w:vMerge w:val="restart"/>
          </w:tcPr>
          <w:p w14:paraId="017DD6EB" w14:textId="77777777" w:rsidR="00E11F55" w:rsidRPr="00C8779D" w:rsidRDefault="00E11F55">
            <w:pPr>
              <w:pStyle w:val="TableParagraph"/>
              <w:rPr>
                <w:rFonts w:ascii="仿宋_GB2312" w:eastAsia="仿宋_GB2312"/>
                <w:sz w:val="24"/>
              </w:rPr>
            </w:pPr>
          </w:p>
        </w:tc>
        <w:tc>
          <w:tcPr>
            <w:tcW w:w="849" w:type="dxa"/>
            <w:vMerge w:val="restart"/>
          </w:tcPr>
          <w:p w14:paraId="53AAA6F9" w14:textId="77777777" w:rsidR="00E11F55" w:rsidRPr="00C8779D" w:rsidRDefault="00E11F55">
            <w:pPr>
              <w:pStyle w:val="TableParagraph"/>
              <w:rPr>
                <w:rFonts w:ascii="仿宋_GB2312" w:eastAsia="仿宋_GB2312"/>
                <w:sz w:val="24"/>
              </w:rPr>
            </w:pPr>
          </w:p>
        </w:tc>
        <w:tc>
          <w:tcPr>
            <w:tcW w:w="710" w:type="dxa"/>
          </w:tcPr>
          <w:p w14:paraId="54D481BD" w14:textId="77777777" w:rsidR="00E11F55" w:rsidRPr="00C8779D" w:rsidRDefault="00E11F55">
            <w:pPr>
              <w:pStyle w:val="TableParagraph"/>
              <w:rPr>
                <w:rFonts w:ascii="仿宋_GB2312" w:eastAsia="仿宋_GB2312"/>
                <w:sz w:val="24"/>
              </w:rPr>
            </w:pPr>
          </w:p>
        </w:tc>
        <w:tc>
          <w:tcPr>
            <w:tcW w:w="850" w:type="dxa"/>
          </w:tcPr>
          <w:p w14:paraId="77820872" w14:textId="77777777" w:rsidR="00E11F55" w:rsidRPr="00C8779D" w:rsidRDefault="00E11F55">
            <w:pPr>
              <w:pStyle w:val="TableParagraph"/>
              <w:rPr>
                <w:rFonts w:ascii="仿宋_GB2312" w:eastAsia="仿宋_GB2312"/>
                <w:sz w:val="24"/>
              </w:rPr>
            </w:pPr>
          </w:p>
        </w:tc>
        <w:tc>
          <w:tcPr>
            <w:tcW w:w="849" w:type="dxa"/>
          </w:tcPr>
          <w:p w14:paraId="528B06FB" w14:textId="77777777" w:rsidR="00E11F55" w:rsidRPr="00C8779D" w:rsidRDefault="00E11F55">
            <w:pPr>
              <w:pStyle w:val="TableParagraph"/>
              <w:rPr>
                <w:rFonts w:ascii="仿宋_GB2312" w:eastAsia="仿宋_GB2312"/>
                <w:sz w:val="24"/>
              </w:rPr>
            </w:pPr>
          </w:p>
        </w:tc>
        <w:tc>
          <w:tcPr>
            <w:tcW w:w="849" w:type="dxa"/>
          </w:tcPr>
          <w:p w14:paraId="3A97B7E8" w14:textId="77777777" w:rsidR="00E11F55" w:rsidRPr="00C8779D" w:rsidRDefault="00E11F55">
            <w:pPr>
              <w:pStyle w:val="TableParagraph"/>
              <w:rPr>
                <w:rFonts w:ascii="仿宋_GB2312" w:eastAsia="仿宋_GB2312"/>
                <w:sz w:val="24"/>
              </w:rPr>
            </w:pPr>
          </w:p>
        </w:tc>
      </w:tr>
      <w:tr w:rsidR="002006E7" w:rsidRPr="00C8779D" w14:paraId="6D397A3E" w14:textId="77777777">
        <w:trPr>
          <w:trHeight w:val="501"/>
        </w:trPr>
        <w:tc>
          <w:tcPr>
            <w:tcW w:w="711" w:type="dxa"/>
            <w:vMerge/>
            <w:tcBorders>
              <w:top w:val="nil"/>
              <w:left w:val="single" w:sz="6" w:space="0" w:color="000000"/>
            </w:tcBorders>
          </w:tcPr>
          <w:p w14:paraId="1684C909" w14:textId="77777777" w:rsidR="00E11F55" w:rsidRPr="00C8779D" w:rsidRDefault="00E11F55">
            <w:pPr>
              <w:rPr>
                <w:rFonts w:ascii="仿宋_GB2312" w:eastAsia="仿宋_GB2312"/>
                <w:sz w:val="2"/>
                <w:szCs w:val="2"/>
              </w:rPr>
            </w:pPr>
          </w:p>
        </w:tc>
        <w:tc>
          <w:tcPr>
            <w:tcW w:w="708" w:type="dxa"/>
            <w:vMerge/>
            <w:tcBorders>
              <w:top w:val="nil"/>
            </w:tcBorders>
          </w:tcPr>
          <w:p w14:paraId="7F2117D0" w14:textId="77777777" w:rsidR="00E11F55" w:rsidRPr="00C8779D" w:rsidRDefault="00E11F55">
            <w:pPr>
              <w:rPr>
                <w:rFonts w:ascii="仿宋_GB2312" w:eastAsia="仿宋_GB2312"/>
                <w:sz w:val="2"/>
                <w:szCs w:val="2"/>
              </w:rPr>
            </w:pPr>
          </w:p>
        </w:tc>
        <w:tc>
          <w:tcPr>
            <w:tcW w:w="708" w:type="dxa"/>
            <w:vMerge/>
            <w:tcBorders>
              <w:top w:val="nil"/>
            </w:tcBorders>
          </w:tcPr>
          <w:p w14:paraId="339B7396" w14:textId="77777777" w:rsidR="00E11F55" w:rsidRPr="00C8779D" w:rsidRDefault="00E11F55">
            <w:pPr>
              <w:rPr>
                <w:rFonts w:ascii="仿宋_GB2312" w:eastAsia="仿宋_GB2312"/>
                <w:sz w:val="2"/>
                <w:szCs w:val="2"/>
              </w:rPr>
            </w:pPr>
          </w:p>
        </w:tc>
        <w:tc>
          <w:tcPr>
            <w:tcW w:w="989" w:type="dxa"/>
            <w:vMerge/>
            <w:tcBorders>
              <w:top w:val="nil"/>
            </w:tcBorders>
          </w:tcPr>
          <w:p w14:paraId="6DAE000E" w14:textId="77777777" w:rsidR="00E11F55" w:rsidRPr="00C8779D" w:rsidRDefault="00E11F55">
            <w:pPr>
              <w:rPr>
                <w:rFonts w:ascii="仿宋_GB2312" w:eastAsia="仿宋_GB2312"/>
                <w:sz w:val="2"/>
                <w:szCs w:val="2"/>
              </w:rPr>
            </w:pPr>
          </w:p>
        </w:tc>
        <w:tc>
          <w:tcPr>
            <w:tcW w:w="1274" w:type="dxa"/>
            <w:vMerge/>
            <w:tcBorders>
              <w:top w:val="nil"/>
            </w:tcBorders>
          </w:tcPr>
          <w:p w14:paraId="47450CA0" w14:textId="77777777" w:rsidR="00E11F55" w:rsidRPr="00C8779D" w:rsidRDefault="00E11F55">
            <w:pPr>
              <w:rPr>
                <w:rFonts w:ascii="仿宋_GB2312" w:eastAsia="仿宋_GB2312"/>
                <w:sz w:val="2"/>
                <w:szCs w:val="2"/>
              </w:rPr>
            </w:pPr>
          </w:p>
        </w:tc>
        <w:tc>
          <w:tcPr>
            <w:tcW w:w="1277" w:type="dxa"/>
            <w:vMerge/>
            <w:tcBorders>
              <w:top w:val="nil"/>
            </w:tcBorders>
          </w:tcPr>
          <w:p w14:paraId="3F023390" w14:textId="77777777" w:rsidR="00E11F55" w:rsidRPr="00C8779D" w:rsidRDefault="00E11F55">
            <w:pPr>
              <w:rPr>
                <w:rFonts w:ascii="仿宋_GB2312" w:eastAsia="仿宋_GB2312"/>
                <w:sz w:val="2"/>
                <w:szCs w:val="2"/>
              </w:rPr>
            </w:pPr>
          </w:p>
        </w:tc>
        <w:tc>
          <w:tcPr>
            <w:tcW w:w="849" w:type="dxa"/>
            <w:vMerge/>
            <w:tcBorders>
              <w:top w:val="nil"/>
            </w:tcBorders>
          </w:tcPr>
          <w:p w14:paraId="5280E232" w14:textId="77777777" w:rsidR="00E11F55" w:rsidRPr="00C8779D" w:rsidRDefault="00E11F55">
            <w:pPr>
              <w:rPr>
                <w:rFonts w:ascii="仿宋_GB2312" w:eastAsia="仿宋_GB2312"/>
                <w:sz w:val="2"/>
                <w:szCs w:val="2"/>
              </w:rPr>
            </w:pPr>
          </w:p>
        </w:tc>
        <w:tc>
          <w:tcPr>
            <w:tcW w:w="710" w:type="dxa"/>
          </w:tcPr>
          <w:p w14:paraId="35726B8F" w14:textId="77777777" w:rsidR="00E11F55" w:rsidRPr="00C8779D" w:rsidRDefault="00E11F55">
            <w:pPr>
              <w:pStyle w:val="TableParagraph"/>
              <w:rPr>
                <w:rFonts w:ascii="仿宋_GB2312" w:eastAsia="仿宋_GB2312"/>
                <w:sz w:val="24"/>
              </w:rPr>
            </w:pPr>
          </w:p>
        </w:tc>
        <w:tc>
          <w:tcPr>
            <w:tcW w:w="850" w:type="dxa"/>
          </w:tcPr>
          <w:p w14:paraId="01952D29" w14:textId="77777777" w:rsidR="00E11F55" w:rsidRPr="00C8779D" w:rsidRDefault="00E11F55">
            <w:pPr>
              <w:pStyle w:val="TableParagraph"/>
              <w:rPr>
                <w:rFonts w:ascii="仿宋_GB2312" w:eastAsia="仿宋_GB2312"/>
                <w:sz w:val="24"/>
              </w:rPr>
            </w:pPr>
          </w:p>
        </w:tc>
        <w:tc>
          <w:tcPr>
            <w:tcW w:w="849" w:type="dxa"/>
          </w:tcPr>
          <w:p w14:paraId="52F23A10" w14:textId="77777777" w:rsidR="00E11F55" w:rsidRPr="00C8779D" w:rsidRDefault="00E11F55">
            <w:pPr>
              <w:pStyle w:val="TableParagraph"/>
              <w:rPr>
                <w:rFonts w:ascii="仿宋_GB2312" w:eastAsia="仿宋_GB2312"/>
                <w:sz w:val="24"/>
              </w:rPr>
            </w:pPr>
          </w:p>
        </w:tc>
        <w:tc>
          <w:tcPr>
            <w:tcW w:w="849" w:type="dxa"/>
          </w:tcPr>
          <w:p w14:paraId="31AA4C2F" w14:textId="77777777" w:rsidR="00E11F55" w:rsidRPr="00C8779D" w:rsidRDefault="00E11F55">
            <w:pPr>
              <w:pStyle w:val="TableParagraph"/>
              <w:rPr>
                <w:rFonts w:ascii="仿宋_GB2312" w:eastAsia="仿宋_GB2312"/>
                <w:sz w:val="24"/>
              </w:rPr>
            </w:pPr>
          </w:p>
        </w:tc>
      </w:tr>
      <w:tr w:rsidR="002006E7" w:rsidRPr="00C8779D" w14:paraId="30CCF0E2" w14:textId="77777777">
        <w:trPr>
          <w:trHeight w:val="498"/>
        </w:trPr>
        <w:tc>
          <w:tcPr>
            <w:tcW w:w="711" w:type="dxa"/>
            <w:vMerge w:val="restart"/>
            <w:tcBorders>
              <w:left w:val="single" w:sz="6" w:space="0" w:color="000000"/>
            </w:tcBorders>
          </w:tcPr>
          <w:p w14:paraId="51138E30" w14:textId="77777777" w:rsidR="00E11F55" w:rsidRPr="00C8779D" w:rsidRDefault="00E11F55">
            <w:pPr>
              <w:pStyle w:val="TableParagraph"/>
              <w:spacing w:before="8"/>
              <w:rPr>
                <w:rFonts w:ascii="仿宋_GB2312" w:eastAsia="仿宋_GB2312"/>
                <w:sz w:val="34"/>
              </w:rPr>
            </w:pPr>
          </w:p>
          <w:p w14:paraId="7642B667" w14:textId="77777777" w:rsidR="00E11F55" w:rsidRPr="00C8779D" w:rsidRDefault="007116A0">
            <w:pPr>
              <w:pStyle w:val="TableParagraph"/>
              <w:ind w:left="2"/>
              <w:jc w:val="center"/>
              <w:rPr>
                <w:rFonts w:ascii="仿宋_GB2312" w:eastAsia="仿宋_GB2312"/>
                <w:sz w:val="24"/>
              </w:rPr>
            </w:pPr>
            <w:r w:rsidRPr="00C8779D">
              <w:rPr>
                <w:rFonts w:ascii="仿宋_GB2312" w:eastAsia="仿宋_GB2312" w:hint="eastAsia"/>
                <w:sz w:val="24"/>
              </w:rPr>
              <w:t>4</w:t>
            </w:r>
          </w:p>
        </w:tc>
        <w:tc>
          <w:tcPr>
            <w:tcW w:w="708" w:type="dxa"/>
            <w:vMerge w:val="restart"/>
          </w:tcPr>
          <w:p w14:paraId="785C8DFE" w14:textId="77777777" w:rsidR="00E11F55" w:rsidRPr="00C8779D" w:rsidRDefault="00E11F55">
            <w:pPr>
              <w:pStyle w:val="TableParagraph"/>
              <w:rPr>
                <w:rFonts w:ascii="仿宋_GB2312" w:eastAsia="仿宋_GB2312"/>
                <w:sz w:val="24"/>
              </w:rPr>
            </w:pPr>
          </w:p>
        </w:tc>
        <w:tc>
          <w:tcPr>
            <w:tcW w:w="708" w:type="dxa"/>
            <w:vMerge w:val="restart"/>
          </w:tcPr>
          <w:p w14:paraId="11C03DCA" w14:textId="77777777" w:rsidR="00E11F55" w:rsidRPr="00C8779D" w:rsidRDefault="00E11F55">
            <w:pPr>
              <w:pStyle w:val="TableParagraph"/>
              <w:rPr>
                <w:rFonts w:ascii="仿宋_GB2312" w:eastAsia="仿宋_GB2312"/>
                <w:sz w:val="24"/>
              </w:rPr>
            </w:pPr>
          </w:p>
        </w:tc>
        <w:tc>
          <w:tcPr>
            <w:tcW w:w="989" w:type="dxa"/>
            <w:vMerge w:val="restart"/>
          </w:tcPr>
          <w:p w14:paraId="170F333F" w14:textId="77777777" w:rsidR="00E11F55" w:rsidRPr="00C8779D" w:rsidRDefault="00E11F55">
            <w:pPr>
              <w:pStyle w:val="TableParagraph"/>
              <w:rPr>
                <w:rFonts w:ascii="仿宋_GB2312" w:eastAsia="仿宋_GB2312"/>
                <w:sz w:val="24"/>
              </w:rPr>
            </w:pPr>
          </w:p>
        </w:tc>
        <w:tc>
          <w:tcPr>
            <w:tcW w:w="1274" w:type="dxa"/>
            <w:vMerge w:val="restart"/>
          </w:tcPr>
          <w:p w14:paraId="3D2DA897" w14:textId="77777777" w:rsidR="00E11F55" w:rsidRPr="00C8779D" w:rsidRDefault="00E11F55">
            <w:pPr>
              <w:pStyle w:val="TableParagraph"/>
              <w:rPr>
                <w:rFonts w:ascii="仿宋_GB2312" w:eastAsia="仿宋_GB2312"/>
                <w:sz w:val="24"/>
              </w:rPr>
            </w:pPr>
          </w:p>
        </w:tc>
        <w:tc>
          <w:tcPr>
            <w:tcW w:w="1277" w:type="dxa"/>
            <w:vMerge w:val="restart"/>
          </w:tcPr>
          <w:p w14:paraId="1BA9853F" w14:textId="77777777" w:rsidR="00E11F55" w:rsidRPr="00C8779D" w:rsidRDefault="00E11F55">
            <w:pPr>
              <w:pStyle w:val="TableParagraph"/>
              <w:rPr>
                <w:rFonts w:ascii="仿宋_GB2312" w:eastAsia="仿宋_GB2312"/>
                <w:sz w:val="24"/>
              </w:rPr>
            </w:pPr>
          </w:p>
        </w:tc>
        <w:tc>
          <w:tcPr>
            <w:tcW w:w="849" w:type="dxa"/>
            <w:vMerge w:val="restart"/>
          </w:tcPr>
          <w:p w14:paraId="516973F0" w14:textId="77777777" w:rsidR="00E11F55" w:rsidRPr="00C8779D" w:rsidRDefault="00E11F55">
            <w:pPr>
              <w:pStyle w:val="TableParagraph"/>
              <w:rPr>
                <w:rFonts w:ascii="仿宋_GB2312" w:eastAsia="仿宋_GB2312"/>
                <w:sz w:val="24"/>
              </w:rPr>
            </w:pPr>
          </w:p>
        </w:tc>
        <w:tc>
          <w:tcPr>
            <w:tcW w:w="710" w:type="dxa"/>
          </w:tcPr>
          <w:p w14:paraId="5591A4EA" w14:textId="77777777" w:rsidR="00E11F55" w:rsidRPr="00C8779D" w:rsidRDefault="00E11F55">
            <w:pPr>
              <w:pStyle w:val="TableParagraph"/>
              <w:rPr>
                <w:rFonts w:ascii="仿宋_GB2312" w:eastAsia="仿宋_GB2312"/>
                <w:sz w:val="24"/>
              </w:rPr>
            </w:pPr>
          </w:p>
        </w:tc>
        <w:tc>
          <w:tcPr>
            <w:tcW w:w="850" w:type="dxa"/>
          </w:tcPr>
          <w:p w14:paraId="4F707FF8" w14:textId="77777777" w:rsidR="00E11F55" w:rsidRPr="00C8779D" w:rsidRDefault="00E11F55">
            <w:pPr>
              <w:pStyle w:val="TableParagraph"/>
              <w:rPr>
                <w:rFonts w:ascii="仿宋_GB2312" w:eastAsia="仿宋_GB2312"/>
                <w:sz w:val="24"/>
              </w:rPr>
            </w:pPr>
          </w:p>
        </w:tc>
        <w:tc>
          <w:tcPr>
            <w:tcW w:w="849" w:type="dxa"/>
          </w:tcPr>
          <w:p w14:paraId="29EA3A91" w14:textId="77777777" w:rsidR="00E11F55" w:rsidRPr="00C8779D" w:rsidRDefault="00E11F55">
            <w:pPr>
              <w:pStyle w:val="TableParagraph"/>
              <w:rPr>
                <w:rFonts w:ascii="仿宋_GB2312" w:eastAsia="仿宋_GB2312"/>
                <w:sz w:val="24"/>
              </w:rPr>
            </w:pPr>
          </w:p>
        </w:tc>
        <w:tc>
          <w:tcPr>
            <w:tcW w:w="849" w:type="dxa"/>
          </w:tcPr>
          <w:p w14:paraId="19D58E9E" w14:textId="77777777" w:rsidR="00E11F55" w:rsidRPr="00C8779D" w:rsidRDefault="00E11F55">
            <w:pPr>
              <w:pStyle w:val="TableParagraph"/>
              <w:rPr>
                <w:rFonts w:ascii="仿宋_GB2312" w:eastAsia="仿宋_GB2312"/>
                <w:sz w:val="24"/>
              </w:rPr>
            </w:pPr>
          </w:p>
        </w:tc>
      </w:tr>
      <w:tr w:rsidR="002006E7" w:rsidRPr="00C8779D" w14:paraId="4CD63681" w14:textId="77777777">
        <w:trPr>
          <w:trHeight w:val="501"/>
        </w:trPr>
        <w:tc>
          <w:tcPr>
            <w:tcW w:w="711" w:type="dxa"/>
            <w:vMerge/>
            <w:tcBorders>
              <w:top w:val="nil"/>
              <w:left w:val="single" w:sz="6" w:space="0" w:color="000000"/>
            </w:tcBorders>
          </w:tcPr>
          <w:p w14:paraId="4141CB65" w14:textId="77777777" w:rsidR="00E11F55" w:rsidRPr="00C8779D" w:rsidRDefault="00E11F55">
            <w:pPr>
              <w:rPr>
                <w:rFonts w:ascii="仿宋_GB2312" w:eastAsia="仿宋_GB2312"/>
                <w:sz w:val="2"/>
                <w:szCs w:val="2"/>
              </w:rPr>
            </w:pPr>
          </w:p>
        </w:tc>
        <w:tc>
          <w:tcPr>
            <w:tcW w:w="708" w:type="dxa"/>
            <w:vMerge/>
            <w:tcBorders>
              <w:top w:val="nil"/>
            </w:tcBorders>
          </w:tcPr>
          <w:p w14:paraId="1424AB80" w14:textId="77777777" w:rsidR="00E11F55" w:rsidRPr="00C8779D" w:rsidRDefault="00E11F55">
            <w:pPr>
              <w:rPr>
                <w:rFonts w:ascii="仿宋_GB2312" w:eastAsia="仿宋_GB2312"/>
                <w:sz w:val="2"/>
                <w:szCs w:val="2"/>
              </w:rPr>
            </w:pPr>
          </w:p>
        </w:tc>
        <w:tc>
          <w:tcPr>
            <w:tcW w:w="708" w:type="dxa"/>
            <w:vMerge/>
            <w:tcBorders>
              <w:top w:val="nil"/>
            </w:tcBorders>
          </w:tcPr>
          <w:p w14:paraId="5DD3FDC1" w14:textId="77777777" w:rsidR="00E11F55" w:rsidRPr="00C8779D" w:rsidRDefault="00E11F55">
            <w:pPr>
              <w:rPr>
                <w:rFonts w:ascii="仿宋_GB2312" w:eastAsia="仿宋_GB2312"/>
                <w:sz w:val="2"/>
                <w:szCs w:val="2"/>
              </w:rPr>
            </w:pPr>
          </w:p>
        </w:tc>
        <w:tc>
          <w:tcPr>
            <w:tcW w:w="989" w:type="dxa"/>
            <w:vMerge/>
            <w:tcBorders>
              <w:top w:val="nil"/>
            </w:tcBorders>
          </w:tcPr>
          <w:p w14:paraId="28BAAE0E" w14:textId="77777777" w:rsidR="00E11F55" w:rsidRPr="00C8779D" w:rsidRDefault="00E11F55">
            <w:pPr>
              <w:rPr>
                <w:rFonts w:ascii="仿宋_GB2312" w:eastAsia="仿宋_GB2312"/>
                <w:sz w:val="2"/>
                <w:szCs w:val="2"/>
              </w:rPr>
            </w:pPr>
          </w:p>
        </w:tc>
        <w:tc>
          <w:tcPr>
            <w:tcW w:w="1274" w:type="dxa"/>
            <w:vMerge/>
            <w:tcBorders>
              <w:top w:val="nil"/>
            </w:tcBorders>
          </w:tcPr>
          <w:p w14:paraId="1CB419DE" w14:textId="77777777" w:rsidR="00E11F55" w:rsidRPr="00C8779D" w:rsidRDefault="00E11F55">
            <w:pPr>
              <w:rPr>
                <w:rFonts w:ascii="仿宋_GB2312" w:eastAsia="仿宋_GB2312"/>
                <w:sz w:val="2"/>
                <w:szCs w:val="2"/>
              </w:rPr>
            </w:pPr>
          </w:p>
        </w:tc>
        <w:tc>
          <w:tcPr>
            <w:tcW w:w="1277" w:type="dxa"/>
            <w:vMerge/>
            <w:tcBorders>
              <w:top w:val="nil"/>
            </w:tcBorders>
          </w:tcPr>
          <w:p w14:paraId="445117C4" w14:textId="77777777" w:rsidR="00E11F55" w:rsidRPr="00C8779D" w:rsidRDefault="00E11F55">
            <w:pPr>
              <w:rPr>
                <w:rFonts w:ascii="仿宋_GB2312" w:eastAsia="仿宋_GB2312"/>
                <w:sz w:val="2"/>
                <w:szCs w:val="2"/>
              </w:rPr>
            </w:pPr>
          </w:p>
        </w:tc>
        <w:tc>
          <w:tcPr>
            <w:tcW w:w="849" w:type="dxa"/>
            <w:vMerge/>
            <w:tcBorders>
              <w:top w:val="nil"/>
            </w:tcBorders>
          </w:tcPr>
          <w:p w14:paraId="760983EE" w14:textId="77777777" w:rsidR="00E11F55" w:rsidRPr="00C8779D" w:rsidRDefault="00E11F55">
            <w:pPr>
              <w:rPr>
                <w:rFonts w:ascii="仿宋_GB2312" w:eastAsia="仿宋_GB2312"/>
                <w:sz w:val="2"/>
                <w:szCs w:val="2"/>
              </w:rPr>
            </w:pPr>
          </w:p>
        </w:tc>
        <w:tc>
          <w:tcPr>
            <w:tcW w:w="710" w:type="dxa"/>
          </w:tcPr>
          <w:p w14:paraId="66173779" w14:textId="77777777" w:rsidR="00E11F55" w:rsidRPr="00C8779D" w:rsidRDefault="00E11F55">
            <w:pPr>
              <w:pStyle w:val="TableParagraph"/>
              <w:rPr>
                <w:rFonts w:ascii="仿宋_GB2312" w:eastAsia="仿宋_GB2312"/>
                <w:sz w:val="24"/>
              </w:rPr>
            </w:pPr>
          </w:p>
        </w:tc>
        <w:tc>
          <w:tcPr>
            <w:tcW w:w="850" w:type="dxa"/>
          </w:tcPr>
          <w:p w14:paraId="23B7FA18" w14:textId="77777777" w:rsidR="00E11F55" w:rsidRPr="00C8779D" w:rsidRDefault="00E11F55">
            <w:pPr>
              <w:pStyle w:val="TableParagraph"/>
              <w:rPr>
                <w:rFonts w:ascii="仿宋_GB2312" w:eastAsia="仿宋_GB2312"/>
                <w:sz w:val="24"/>
              </w:rPr>
            </w:pPr>
          </w:p>
        </w:tc>
        <w:tc>
          <w:tcPr>
            <w:tcW w:w="849" w:type="dxa"/>
          </w:tcPr>
          <w:p w14:paraId="64023C17" w14:textId="77777777" w:rsidR="00E11F55" w:rsidRPr="00C8779D" w:rsidRDefault="00E11F55">
            <w:pPr>
              <w:pStyle w:val="TableParagraph"/>
              <w:rPr>
                <w:rFonts w:ascii="仿宋_GB2312" w:eastAsia="仿宋_GB2312"/>
                <w:sz w:val="24"/>
              </w:rPr>
            </w:pPr>
          </w:p>
        </w:tc>
        <w:tc>
          <w:tcPr>
            <w:tcW w:w="849" w:type="dxa"/>
          </w:tcPr>
          <w:p w14:paraId="44C8223C" w14:textId="77777777" w:rsidR="00E11F55" w:rsidRPr="00C8779D" w:rsidRDefault="00E11F55">
            <w:pPr>
              <w:pStyle w:val="TableParagraph"/>
              <w:rPr>
                <w:rFonts w:ascii="仿宋_GB2312" w:eastAsia="仿宋_GB2312"/>
                <w:sz w:val="24"/>
              </w:rPr>
            </w:pPr>
          </w:p>
        </w:tc>
      </w:tr>
      <w:tr w:rsidR="002006E7" w:rsidRPr="00C8779D" w14:paraId="2CCDC7AC" w14:textId="77777777">
        <w:trPr>
          <w:trHeight w:val="498"/>
        </w:trPr>
        <w:tc>
          <w:tcPr>
            <w:tcW w:w="711" w:type="dxa"/>
            <w:vMerge w:val="restart"/>
            <w:tcBorders>
              <w:left w:val="single" w:sz="6" w:space="0" w:color="000000"/>
            </w:tcBorders>
          </w:tcPr>
          <w:p w14:paraId="50F5E37B" w14:textId="77777777" w:rsidR="00E11F55" w:rsidRPr="00C8779D" w:rsidRDefault="00E11F55">
            <w:pPr>
              <w:pStyle w:val="TableParagraph"/>
              <w:spacing w:before="8"/>
              <w:rPr>
                <w:rFonts w:ascii="仿宋_GB2312" w:eastAsia="仿宋_GB2312"/>
                <w:sz w:val="34"/>
              </w:rPr>
            </w:pPr>
          </w:p>
          <w:p w14:paraId="0424BFC0" w14:textId="77777777" w:rsidR="00E11F55" w:rsidRPr="00C8779D" w:rsidRDefault="007116A0">
            <w:pPr>
              <w:pStyle w:val="TableParagraph"/>
              <w:ind w:left="2"/>
              <w:jc w:val="center"/>
              <w:rPr>
                <w:rFonts w:ascii="仿宋_GB2312" w:eastAsia="仿宋_GB2312"/>
                <w:sz w:val="24"/>
              </w:rPr>
            </w:pPr>
            <w:r w:rsidRPr="00C8779D">
              <w:rPr>
                <w:rFonts w:ascii="仿宋_GB2312" w:eastAsia="仿宋_GB2312" w:hint="eastAsia"/>
                <w:sz w:val="24"/>
              </w:rPr>
              <w:t>5</w:t>
            </w:r>
          </w:p>
        </w:tc>
        <w:tc>
          <w:tcPr>
            <w:tcW w:w="708" w:type="dxa"/>
            <w:vMerge w:val="restart"/>
          </w:tcPr>
          <w:p w14:paraId="10DCE8F7" w14:textId="77777777" w:rsidR="00E11F55" w:rsidRPr="00C8779D" w:rsidRDefault="00E11F55">
            <w:pPr>
              <w:pStyle w:val="TableParagraph"/>
              <w:rPr>
                <w:rFonts w:ascii="仿宋_GB2312" w:eastAsia="仿宋_GB2312"/>
                <w:sz w:val="24"/>
              </w:rPr>
            </w:pPr>
          </w:p>
        </w:tc>
        <w:tc>
          <w:tcPr>
            <w:tcW w:w="708" w:type="dxa"/>
            <w:vMerge w:val="restart"/>
          </w:tcPr>
          <w:p w14:paraId="05E218C3" w14:textId="77777777" w:rsidR="00E11F55" w:rsidRPr="00C8779D" w:rsidRDefault="00E11F55">
            <w:pPr>
              <w:pStyle w:val="TableParagraph"/>
              <w:rPr>
                <w:rFonts w:ascii="仿宋_GB2312" w:eastAsia="仿宋_GB2312"/>
                <w:sz w:val="24"/>
              </w:rPr>
            </w:pPr>
          </w:p>
        </w:tc>
        <w:tc>
          <w:tcPr>
            <w:tcW w:w="989" w:type="dxa"/>
            <w:vMerge w:val="restart"/>
          </w:tcPr>
          <w:p w14:paraId="4DDC99D3" w14:textId="77777777" w:rsidR="00E11F55" w:rsidRPr="00C8779D" w:rsidRDefault="00E11F55">
            <w:pPr>
              <w:pStyle w:val="TableParagraph"/>
              <w:rPr>
                <w:rFonts w:ascii="仿宋_GB2312" w:eastAsia="仿宋_GB2312"/>
                <w:sz w:val="24"/>
              </w:rPr>
            </w:pPr>
          </w:p>
        </w:tc>
        <w:tc>
          <w:tcPr>
            <w:tcW w:w="1274" w:type="dxa"/>
            <w:vMerge w:val="restart"/>
          </w:tcPr>
          <w:p w14:paraId="23061B35" w14:textId="77777777" w:rsidR="00E11F55" w:rsidRPr="00C8779D" w:rsidRDefault="00E11F55">
            <w:pPr>
              <w:pStyle w:val="TableParagraph"/>
              <w:rPr>
                <w:rFonts w:ascii="仿宋_GB2312" w:eastAsia="仿宋_GB2312"/>
                <w:sz w:val="24"/>
              </w:rPr>
            </w:pPr>
          </w:p>
        </w:tc>
        <w:tc>
          <w:tcPr>
            <w:tcW w:w="1277" w:type="dxa"/>
            <w:vMerge w:val="restart"/>
          </w:tcPr>
          <w:p w14:paraId="3C4E74C7" w14:textId="77777777" w:rsidR="00E11F55" w:rsidRPr="00C8779D" w:rsidRDefault="00E11F55">
            <w:pPr>
              <w:pStyle w:val="TableParagraph"/>
              <w:rPr>
                <w:rFonts w:ascii="仿宋_GB2312" w:eastAsia="仿宋_GB2312"/>
                <w:sz w:val="24"/>
              </w:rPr>
            </w:pPr>
          </w:p>
        </w:tc>
        <w:tc>
          <w:tcPr>
            <w:tcW w:w="849" w:type="dxa"/>
            <w:vMerge w:val="restart"/>
          </w:tcPr>
          <w:p w14:paraId="28E2DCCC" w14:textId="77777777" w:rsidR="00E11F55" w:rsidRPr="00C8779D" w:rsidRDefault="00E11F55">
            <w:pPr>
              <w:pStyle w:val="TableParagraph"/>
              <w:rPr>
                <w:rFonts w:ascii="仿宋_GB2312" w:eastAsia="仿宋_GB2312"/>
                <w:sz w:val="24"/>
              </w:rPr>
            </w:pPr>
          </w:p>
        </w:tc>
        <w:tc>
          <w:tcPr>
            <w:tcW w:w="710" w:type="dxa"/>
          </w:tcPr>
          <w:p w14:paraId="223D442B" w14:textId="77777777" w:rsidR="00E11F55" w:rsidRPr="00C8779D" w:rsidRDefault="00E11F55">
            <w:pPr>
              <w:pStyle w:val="TableParagraph"/>
              <w:rPr>
                <w:rFonts w:ascii="仿宋_GB2312" w:eastAsia="仿宋_GB2312"/>
                <w:sz w:val="24"/>
              </w:rPr>
            </w:pPr>
          </w:p>
        </w:tc>
        <w:tc>
          <w:tcPr>
            <w:tcW w:w="850" w:type="dxa"/>
          </w:tcPr>
          <w:p w14:paraId="236CF918" w14:textId="77777777" w:rsidR="00E11F55" w:rsidRPr="00C8779D" w:rsidRDefault="00E11F55">
            <w:pPr>
              <w:pStyle w:val="TableParagraph"/>
              <w:rPr>
                <w:rFonts w:ascii="仿宋_GB2312" w:eastAsia="仿宋_GB2312"/>
                <w:sz w:val="24"/>
              </w:rPr>
            </w:pPr>
          </w:p>
        </w:tc>
        <w:tc>
          <w:tcPr>
            <w:tcW w:w="849" w:type="dxa"/>
          </w:tcPr>
          <w:p w14:paraId="269CCE89" w14:textId="77777777" w:rsidR="00E11F55" w:rsidRPr="00C8779D" w:rsidRDefault="00E11F55">
            <w:pPr>
              <w:pStyle w:val="TableParagraph"/>
              <w:rPr>
                <w:rFonts w:ascii="仿宋_GB2312" w:eastAsia="仿宋_GB2312"/>
                <w:sz w:val="24"/>
              </w:rPr>
            </w:pPr>
          </w:p>
        </w:tc>
        <w:tc>
          <w:tcPr>
            <w:tcW w:w="849" w:type="dxa"/>
          </w:tcPr>
          <w:p w14:paraId="68AC15D0" w14:textId="77777777" w:rsidR="00E11F55" w:rsidRPr="00C8779D" w:rsidRDefault="00E11F55">
            <w:pPr>
              <w:pStyle w:val="TableParagraph"/>
              <w:rPr>
                <w:rFonts w:ascii="仿宋_GB2312" w:eastAsia="仿宋_GB2312"/>
                <w:sz w:val="24"/>
              </w:rPr>
            </w:pPr>
          </w:p>
        </w:tc>
      </w:tr>
      <w:tr w:rsidR="002006E7" w:rsidRPr="00C8779D" w14:paraId="146AF906" w14:textId="77777777">
        <w:trPr>
          <w:trHeight w:val="501"/>
        </w:trPr>
        <w:tc>
          <w:tcPr>
            <w:tcW w:w="711" w:type="dxa"/>
            <w:vMerge/>
            <w:tcBorders>
              <w:top w:val="nil"/>
              <w:left w:val="single" w:sz="6" w:space="0" w:color="000000"/>
            </w:tcBorders>
          </w:tcPr>
          <w:p w14:paraId="6D71D5AB" w14:textId="77777777" w:rsidR="00E11F55" w:rsidRPr="00C8779D" w:rsidRDefault="00E11F55">
            <w:pPr>
              <w:rPr>
                <w:rFonts w:ascii="仿宋_GB2312" w:eastAsia="仿宋_GB2312"/>
                <w:sz w:val="2"/>
                <w:szCs w:val="2"/>
              </w:rPr>
            </w:pPr>
          </w:p>
        </w:tc>
        <w:tc>
          <w:tcPr>
            <w:tcW w:w="708" w:type="dxa"/>
            <w:vMerge/>
            <w:tcBorders>
              <w:top w:val="nil"/>
            </w:tcBorders>
          </w:tcPr>
          <w:p w14:paraId="431EE633" w14:textId="77777777" w:rsidR="00E11F55" w:rsidRPr="00C8779D" w:rsidRDefault="00E11F55">
            <w:pPr>
              <w:rPr>
                <w:rFonts w:ascii="仿宋_GB2312" w:eastAsia="仿宋_GB2312"/>
                <w:sz w:val="2"/>
                <w:szCs w:val="2"/>
              </w:rPr>
            </w:pPr>
          </w:p>
        </w:tc>
        <w:tc>
          <w:tcPr>
            <w:tcW w:w="708" w:type="dxa"/>
            <w:vMerge/>
            <w:tcBorders>
              <w:top w:val="nil"/>
            </w:tcBorders>
          </w:tcPr>
          <w:p w14:paraId="13720DB8" w14:textId="77777777" w:rsidR="00E11F55" w:rsidRPr="00C8779D" w:rsidRDefault="00E11F55">
            <w:pPr>
              <w:rPr>
                <w:rFonts w:ascii="仿宋_GB2312" w:eastAsia="仿宋_GB2312"/>
                <w:sz w:val="2"/>
                <w:szCs w:val="2"/>
              </w:rPr>
            </w:pPr>
          </w:p>
        </w:tc>
        <w:tc>
          <w:tcPr>
            <w:tcW w:w="989" w:type="dxa"/>
            <w:vMerge/>
            <w:tcBorders>
              <w:top w:val="nil"/>
            </w:tcBorders>
          </w:tcPr>
          <w:p w14:paraId="1985017F" w14:textId="77777777" w:rsidR="00E11F55" w:rsidRPr="00C8779D" w:rsidRDefault="00E11F55">
            <w:pPr>
              <w:rPr>
                <w:rFonts w:ascii="仿宋_GB2312" w:eastAsia="仿宋_GB2312"/>
                <w:sz w:val="2"/>
                <w:szCs w:val="2"/>
              </w:rPr>
            </w:pPr>
          </w:p>
        </w:tc>
        <w:tc>
          <w:tcPr>
            <w:tcW w:w="1274" w:type="dxa"/>
            <w:vMerge/>
            <w:tcBorders>
              <w:top w:val="nil"/>
            </w:tcBorders>
          </w:tcPr>
          <w:p w14:paraId="1E971AB6" w14:textId="77777777" w:rsidR="00E11F55" w:rsidRPr="00C8779D" w:rsidRDefault="00E11F55">
            <w:pPr>
              <w:rPr>
                <w:rFonts w:ascii="仿宋_GB2312" w:eastAsia="仿宋_GB2312"/>
                <w:sz w:val="2"/>
                <w:szCs w:val="2"/>
              </w:rPr>
            </w:pPr>
          </w:p>
        </w:tc>
        <w:tc>
          <w:tcPr>
            <w:tcW w:w="1277" w:type="dxa"/>
            <w:vMerge/>
            <w:tcBorders>
              <w:top w:val="nil"/>
            </w:tcBorders>
          </w:tcPr>
          <w:p w14:paraId="25E88D16" w14:textId="77777777" w:rsidR="00E11F55" w:rsidRPr="00C8779D" w:rsidRDefault="00E11F55">
            <w:pPr>
              <w:rPr>
                <w:rFonts w:ascii="仿宋_GB2312" w:eastAsia="仿宋_GB2312"/>
                <w:sz w:val="2"/>
                <w:szCs w:val="2"/>
              </w:rPr>
            </w:pPr>
          </w:p>
        </w:tc>
        <w:tc>
          <w:tcPr>
            <w:tcW w:w="849" w:type="dxa"/>
            <w:vMerge/>
            <w:tcBorders>
              <w:top w:val="nil"/>
            </w:tcBorders>
          </w:tcPr>
          <w:p w14:paraId="65795E14" w14:textId="77777777" w:rsidR="00E11F55" w:rsidRPr="00C8779D" w:rsidRDefault="00E11F55">
            <w:pPr>
              <w:rPr>
                <w:rFonts w:ascii="仿宋_GB2312" w:eastAsia="仿宋_GB2312"/>
                <w:sz w:val="2"/>
                <w:szCs w:val="2"/>
              </w:rPr>
            </w:pPr>
          </w:p>
        </w:tc>
        <w:tc>
          <w:tcPr>
            <w:tcW w:w="710" w:type="dxa"/>
          </w:tcPr>
          <w:p w14:paraId="7C1B2457" w14:textId="77777777" w:rsidR="00E11F55" w:rsidRPr="00C8779D" w:rsidRDefault="00E11F55">
            <w:pPr>
              <w:pStyle w:val="TableParagraph"/>
              <w:rPr>
                <w:rFonts w:ascii="仿宋_GB2312" w:eastAsia="仿宋_GB2312"/>
                <w:sz w:val="24"/>
              </w:rPr>
            </w:pPr>
          </w:p>
        </w:tc>
        <w:tc>
          <w:tcPr>
            <w:tcW w:w="850" w:type="dxa"/>
          </w:tcPr>
          <w:p w14:paraId="384E2035" w14:textId="77777777" w:rsidR="00E11F55" w:rsidRPr="00C8779D" w:rsidRDefault="00E11F55">
            <w:pPr>
              <w:pStyle w:val="TableParagraph"/>
              <w:rPr>
                <w:rFonts w:ascii="仿宋_GB2312" w:eastAsia="仿宋_GB2312"/>
                <w:sz w:val="24"/>
              </w:rPr>
            </w:pPr>
          </w:p>
        </w:tc>
        <w:tc>
          <w:tcPr>
            <w:tcW w:w="849" w:type="dxa"/>
          </w:tcPr>
          <w:p w14:paraId="28365BCF" w14:textId="77777777" w:rsidR="00E11F55" w:rsidRPr="00C8779D" w:rsidRDefault="00E11F55">
            <w:pPr>
              <w:pStyle w:val="TableParagraph"/>
              <w:rPr>
                <w:rFonts w:ascii="仿宋_GB2312" w:eastAsia="仿宋_GB2312"/>
                <w:sz w:val="24"/>
              </w:rPr>
            </w:pPr>
          </w:p>
        </w:tc>
        <w:tc>
          <w:tcPr>
            <w:tcW w:w="849" w:type="dxa"/>
          </w:tcPr>
          <w:p w14:paraId="486CE3C6" w14:textId="77777777" w:rsidR="00E11F55" w:rsidRPr="00C8779D" w:rsidRDefault="00E11F55">
            <w:pPr>
              <w:pStyle w:val="TableParagraph"/>
              <w:rPr>
                <w:rFonts w:ascii="仿宋_GB2312" w:eastAsia="仿宋_GB2312"/>
                <w:sz w:val="24"/>
              </w:rPr>
            </w:pPr>
          </w:p>
        </w:tc>
      </w:tr>
      <w:tr w:rsidR="002006E7" w:rsidRPr="00C8779D" w14:paraId="27270126" w14:textId="77777777">
        <w:trPr>
          <w:trHeight w:val="499"/>
        </w:trPr>
        <w:tc>
          <w:tcPr>
            <w:tcW w:w="711" w:type="dxa"/>
            <w:vMerge w:val="restart"/>
            <w:tcBorders>
              <w:left w:val="single" w:sz="6" w:space="0" w:color="000000"/>
            </w:tcBorders>
          </w:tcPr>
          <w:p w14:paraId="66E029B4" w14:textId="77777777" w:rsidR="00E11F55" w:rsidRPr="00C8779D" w:rsidRDefault="00E11F55">
            <w:pPr>
              <w:pStyle w:val="TableParagraph"/>
              <w:spacing w:before="8"/>
              <w:rPr>
                <w:rFonts w:ascii="仿宋_GB2312" w:eastAsia="仿宋_GB2312"/>
                <w:sz w:val="34"/>
              </w:rPr>
            </w:pPr>
          </w:p>
          <w:p w14:paraId="40ACC604" w14:textId="77777777" w:rsidR="00E11F55" w:rsidRPr="00C8779D" w:rsidRDefault="007116A0">
            <w:pPr>
              <w:pStyle w:val="TableParagraph"/>
              <w:ind w:left="2"/>
              <w:jc w:val="center"/>
              <w:rPr>
                <w:rFonts w:ascii="仿宋_GB2312" w:eastAsia="仿宋_GB2312"/>
                <w:sz w:val="24"/>
              </w:rPr>
            </w:pPr>
            <w:r w:rsidRPr="00C8779D">
              <w:rPr>
                <w:rFonts w:ascii="仿宋_GB2312" w:eastAsia="仿宋_GB2312" w:hint="eastAsia"/>
                <w:sz w:val="24"/>
              </w:rPr>
              <w:t>6</w:t>
            </w:r>
          </w:p>
        </w:tc>
        <w:tc>
          <w:tcPr>
            <w:tcW w:w="708" w:type="dxa"/>
            <w:vMerge w:val="restart"/>
          </w:tcPr>
          <w:p w14:paraId="3F35694F" w14:textId="77777777" w:rsidR="00E11F55" w:rsidRPr="00C8779D" w:rsidRDefault="00E11F55">
            <w:pPr>
              <w:pStyle w:val="TableParagraph"/>
              <w:rPr>
                <w:rFonts w:ascii="仿宋_GB2312" w:eastAsia="仿宋_GB2312"/>
                <w:sz w:val="24"/>
              </w:rPr>
            </w:pPr>
          </w:p>
        </w:tc>
        <w:tc>
          <w:tcPr>
            <w:tcW w:w="708" w:type="dxa"/>
            <w:vMerge w:val="restart"/>
          </w:tcPr>
          <w:p w14:paraId="7F15DE14" w14:textId="77777777" w:rsidR="00E11F55" w:rsidRPr="00C8779D" w:rsidRDefault="00E11F55">
            <w:pPr>
              <w:pStyle w:val="TableParagraph"/>
              <w:rPr>
                <w:rFonts w:ascii="仿宋_GB2312" w:eastAsia="仿宋_GB2312"/>
                <w:sz w:val="24"/>
              </w:rPr>
            </w:pPr>
          </w:p>
        </w:tc>
        <w:tc>
          <w:tcPr>
            <w:tcW w:w="989" w:type="dxa"/>
            <w:vMerge w:val="restart"/>
          </w:tcPr>
          <w:p w14:paraId="04F59211" w14:textId="77777777" w:rsidR="00E11F55" w:rsidRPr="00C8779D" w:rsidRDefault="00E11F55">
            <w:pPr>
              <w:pStyle w:val="TableParagraph"/>
              <w:rPr>
                <w:rFonts w:ascii="仿宋_GB2312" w:eastAsia="仿宋_GB2312"/>
                <w:sz w:val="24"/>
              </w:rPr>
            </w:pPr>
          </w:p>
        </w:tc>
        <w:tc>
          <w:tcPr>
            <w:tcW w:w="1274" w:type="dxa"/>
            <w:vMerge w:val="restart"/>
          </w:tcPr>
          <w:p w14:paraId="5BF13FC2" w14:textId="77777777" w:rsidR="00E11F55" w:rsidRPr="00C8779D" w:rsidRDefault="00E11F55">
            <w:pPr>
              <w:pStyle w:val="TableParagraph"/>
              <w:rPr>
                <w:rFonts w:ascii="仿宋_GB2312" w:eastAsia="仿宋_GB2312"/>
                <w:sz w:val="24"/>
              </w:rPr>
            </w:pPr>
          </w:p>
        </w:tc>
        <w:tc>
          <w:tcPr>
            <w:tcW w:w="1277" w:type="dxa"/>
            <w:vMerge w:val="restart"/>
          </w:tcPr>
          <w:p w14:paraId="5127EE69" w14:textId="77777777" w:rsidR="00E11F55" w:rsidRPr="00C8779D" w:rsidRDefault="00E11F55">
            <w:pPr>
              <w:pStyle w:val="TableParagraph"/>
              <w:rPr>
                <w:rFonts w:ascii="仿宋_GB2312" w:eastAsia="仿宋_GB2312"/>
                <w:sz w:val="24"/>
              </w:rPr>
            </w:pPr>
          </w:p>
        </w:tc>
        <w:tc>
          <w:tcPr>
            <w:tcW w:w="849" w:type="dxa"/>
            <w:vMerge w:val="restart"/>
          </w:tcPr>
          <w:p w14:paraId="03F2126E" w14:textId="77777777" w:rsidR="00E11F55" w:rsidRPr="00C8779D" w:rsidRDefault="00E11F55">
            <w:pPr>
              <w:pStyle w:val="TableParagraph"/>
              <w:rPr>
                <w:rFonts w:ascii="仿宋_GB2312" w:eastAsia="仿宋_GB2312"/>
                <w:sz w:val="24"/>
              </w:rPr>
            </w:pPr>
          </w:p>
        </w:tc>
        <w:tc>
          <w:tcPr>
            <w:tcW w:w="710" w:type="dxa"/>
          </w:tcPr>
          <w:p w14:paraId="78B9C918" w14:textId="77777777" w:rsidR="00E11F55" w:rsidRPr="00C8779D" w:rsidRDefault="00E11F55">
            <w:pPr>
              <w:pStyle w:val="TableParagraph"/>
              <w:rPr>
                <w:rFonts w:ascii="仿宋_GB2312" w:eastAsia="仿宋_GB2312"/>
                <w:sz w:val="24"/>
              </w:rPr>
            </w:pPr>
          </w:p>
        </w:tc>
        <w:tc>
          <w:tcPr>
            <w:tcW w:w="850" w:type="dxa"/>
          </w:tcPr>
          <w:p w14:paraId="0A649455" w14:textId="77777777" w:rsidR="00E11F55" w:rsidRPr="00C8779D" w:rsidRDefault="00E11F55">
            <w:pPr>
              <w:pStyle w:val="TableParagraph"/>
              <w:rPr>
                <w:rFonts w:ascii="仿宋_GB2312" w:eastAsia="仿宋_GB2312"/>
                <w:sz w:val="24"/>
              </w:rPr>
            </w:pPr>
          </w:p>
        </w:tc>
        <w:tc>
          <w:tcPr>
            <w:tcW w:w="849" w:type="dxa"/>
          </w:tcPr>
          <w:p w14:paraId="4F9B4909" w14:textId="77777777" w:rsidR="00E11F55" w:rsidRPr="00C8779D" w:rsidRDefault="00E11F55">
            <w:pPr>
              <w:pStyle w:val="TableParagraph"/>
              <w:rPr>
                <w:rFonts w:ascii="仿宋_GB2312" w:eastAsia="仿宋_GB2312"/>
                <w:sz w:val="24"/>
              </w:rPr>
            </w:pPr>
          </w:p>
        </w:tc>
        <w:tc>
          <w:tcPr>
            <w:tcW w:w="849" w:type="dxa"/>
          </w:tcPr>
          <w:p w14:paraId="134DB50A" w14:textId="77777777" w:rsidR="00E11F55" w:rsidRPr="00C8779D" w:rsidRDefault="00E11F55">
            <w:pPr>
              <w:pStyle w:val="TableParagraph"/>
              <w:rPr>
                <w:rFonts w:ascii="仿宋_GB2312" w:eastAsia="仿宋_GB2312"/>
                <w:sz w:val="24"/>
              </w:rPr>
            </w:pPr>
          </w:p>
        </w:tc>
      </w:tr>
      <w:tr w:rsidR="002006E7" w:rsidRPr="00C8779D" w14:paraId="2E7D6757" w14:textId="77777777">
        <w:trPr>
          <w:trHeight w:val="501"/>
        </w:trPr>
        <w:tc>
          <w:tcPr>
            <w:tcW w:w="711" w:type="dxa"/>
            <w:vMerge/>
            <w:tcBorders>
              <w:top w:val="nil"/>
              <w:left w:val="single" w:sz="6" w:space="0" w:color="000000"/>
            </w:tcBorders>
          </w:tcPr>
          <w:p w14:paraId="1E63D158" w14:textId="77777777" w:rsidR="00E11F55" w:rsidRPr="00C8779D" w:rsidRDefault="00E11F55">
            <w:pPr>
              <w:rPr>
                <w:rFonts w:ascii="仿宋_GB2312" w:eastAsia="仿宋_GB2312"/>
                <w:sz w:val="2"/>
                <w:szCs w:val="2"/>
              </w:rPr>
            </w:pPr>
          </w:p>
        </w:tc>
        <w:tc>
          <w:tcPr>
            <w:tcW w:w="708" w:type="dxa"/>
            <w:vMerge/>
            <w:tcBorders>
              <w:top w:val="nil"/>
            </w:tcBorders>
          </w:tcPr>
          <w:p w14:paraId="7662DBD5" w14:textId="77777777" w:rsidR="00E11F55" w:rsidRPr="00C8779D" w:rsidRDefault="00E11F55">
            <w:pPr>
              <w:rPr>
                <w:rFonts w:ascii="仿宋_GB2312" w:eastAsia="仿宋_GB2312"/>
                <w:sz w:val="2"/>
                <w:szCs w:val="2"/>
              </w:rPr>
            </w:pPr>
          </w:p>
        </w:tc>
        <w:tc>
          <w:tcPr>
            <w:tcW w:w="708" w:type="dxa"/>
            <w:vMerge/>
            <w:tcBorders>
              <w:top w:val="nil"/>
            </w:tcBorders>
          </w:tcPr>
          <w:p w14:paraId="4998636E" w14:textId="77777777" w:rsidR="00E11F55" w:rsidRPr="00C8779D" w:rsidRDefault="00E11F55">
            <w:pPr>
              <w:rPr>
                <w:rFonts w:ascii="仿宋_GB2312" w:eastAsia="仿宋_GB2312"/>
                <w:sz w:val="2"/>
                <w:szCs w:val="2"/>
              </w:rPr>
            </w:pPr>
          </w:p>
        </w:tc>
        <w:tc>
          <w:tcPr>
            <w:tcW w:w="989" w:type="dxa"/>
            <w:vMerge/>
            <w:tcBorders>
              <w:top w:val="nil"/>
            </w:tcBorders>
          </w:tcPr>
          <w:p w14:paraId="762B3FE9" w14:textId="77777777" w:rsidR="00E11F55" w:rsidRPr="00C8779D" w:rsidRDefault="00E11F55">
            <w:pPr>
              <w:rPr>
                <w:rFonts w:ascii="仿宋_GB2312" w:eastAsia="仿宋_GB2312"/>
                <w:sz w:val="2"/>
                <w:szCs w:val="2"/>
              </w:rPr>
            </w:pPr>
          </w:p>
        </w:tc>
        <w:tc>
          <w:tcPr>
            <w:tcW w:w="1274" w:type="dxa"/>
            <w:vMerge/>
            <w:tcBorders>
              <w:top w:val="nil"/>
            </w:tcBorders>
          </w:tcPr>
          <w:p w14:paraId="743FBC63" w14:textId="77777777" w:rsidR="00E11F55" w:rsidRPr="00C8779D" w:rsidRDefault="00E11F55">
            <w:pPr>
              <w:rPr>
                <w:rFonts w:ascii="仿宋_GB2312" w:eastAsia="仿宋_GB2312"/>
                <w:sz w:val="2"/>
                <w:szCs w:val="2"/>
              </w:rPr>
            </w:pPr>
          </w:p>
        </w:tc>
        <w:tc>
          <w:tcPr>
            <w:tcW w:w="1277" w:type="dxa"/>
            <w:vMerge/>
            <w:tcBorders>
              <w:top w:val="nil"/>
            </w:tcBorders>
          </w:tcPr>
          <w:p w14:paraId="4C2B0DC9" w14:textId="77777777" w:rsidR="00E11F55" w:rsidRPr="00C8779D" w:rsidRDefault="00E11F55">
            <w:pPr>
              <w:rPr>
                <w:rFonts w:ascii="仿宋_GB2312" w:eastAsia="仿宋_GB2312"/>
                <w:sz w:val="2"/>
                <w:szCs w:val="2"/>
              </w:rPr>
            </w:pPr>
          </w:p>
        </w:tc>
        <w:tc>
          <w:tcPr>
            <w:tcW w:w="849" w:type="dxa"/>
            <w:vMerge/>
            <w:tcBorders>
              <w:top w:val="nil"/>
            </w:tcBorders>
          </w:tcPr>
          <w:p w14:paraId="2ABCC08C" w14:textId="77777777" w:rsidR="00E11F55" w:rsidRPr="00C8779D" w:rsidRDefault="00E11F55">
            <w:pPr>
              <w:rPr>
                <w:rFonts w:ascii="仿宋_GB2312" w:eastAsia="仿宋_GB2312"/>
                <w:sz w:val="2"/>
                <w:szCs w:val="2"/>
              </w:rPr>
            </w:pPr>
          </w:p>
        </w:tc>
        <w:tc>
          <w:tcPr>
            <w:tcW w:w="710" w:type="dxa"/>
          </w:tcPr>
          <w:p w14:paraId="26337D3F" w14:textId="77777777" w:rsidR="00E11F55" w:rsidRPr="00C8779D" w:rsidRDefault="00E11F55">
            <w:pPr>
              <w:pStyle w:val="TableParagraph"/>
              <w:rPr>
                <w:rFonts w:ascii="仿宋_GB2312" w:eastAsia="仿宋_GB2312"/>
                <w:sz w:val="24"/>
              </w:rPr>
            </w:pPr>
          </w:p>
        </w:tc>
        <w:tc>
          <w:tcPr>
            <w:tcW w:w="850" w:type="dxa"/>
          </w:tcPr>
          <w:p w14:paraId="2058B12E" w14:textId="77777777" w:rsidR="00E11F55" w:rsidRPr="00C8779D" w:rsidRDefault="00E11F55">
            <w:pPr>
              <w:pStyle w:val="TableParagraph"/>
              <w:rPr>
                <w:rFonts w:ascii="仿宋_GB2312" w:eastAsia="仿宋_GB2312"/>
                <w:sz w:val="24"/>
              </w:rPr>
            </w:pPr>
          </w:p>
        </w:tc>
        <w:tc>
          <w:tcPr>
            <w:tcW w:w="849" w:type="dxa"/>
          </w:tcPr>
          <w:p w14:paraId="0591FCA5" w14:textId="77777777" w:rsidR="00E11F55" w:rsidRPr="00C8779D" w:rsidRDefault="00E11F55">
            <w:pPr>
              <w:pStyle w:val="TableParagraph"/>
              <w:rPr>
                <w:rFonts w:ascii="仿宋_GB2312" w:eastAsia="仿宋_GB2312"/>
                <w:sz w:val="24"/>
              </w:rPr>
            </w:pPr>
          </w:p>
        </w:tc>
        <w:tc>
          <w:tcPr>
            <w:tcW w:w="849" w:type="dxa"/>
          </w:tcPr>
          <w:p w14:paraId="4C95EBA1" w14:textId="77777777" w:rsidR="00E11F55" w:rsidRPr="00C8779D" w:rsidRDefault="00E11F55">
            <w:pPr>
              <w:pStyle w:val="TableParagraph"/>
              <w:rPr>
                <w:rFonts w:ascii="仿宋_GB2312" w:eastAsia="仿宋_GB2312"/>
                <w:sz w:val="24"/>
              </w:rPr>
            </w:pPr>
          </w:p>
        </w:tc>
      </w:tr>
      <w:tr w:rsidR="002006E7" w:rsidRPr="00C8779D" w14:paraId="3E4748E4" w14:textId="77777777">
        <w:trPr>
          <w:trHeight w:val="498"/>
        </w:trPr>
        <w:tc>
          <w:tcPr>
            <w:tcW w:w="711" w:type="dxa"/>
            <w:vMerge w:val="restart"/>
            <w:tcBorders>
              <w:left w:val="single" w:sz="6" w:space="0" w:color="000000"/>
            </w:tcBorders>
          </w:tcPr>
          <w:p w14:paraId="1BF24502" w14:textId="77777777" w:rsidR="00E11F55" w:rsidRPr="00C8779D" w:rsidRDefault="00E11F55">
            <w:pPr>
              <w:pStyle w:val="TableParagraph"/>
              <w:spacing w:before="8"/>
              <w:rPr>
                <w:rFonts w:ascii="仿宋_GB2312" w:eastAsia="仿宋_GB2312"/>
                <w:sz w:val="34"/>
              </w:rPr>
            </w:pPr>
          </w:p>
          <w:p w14:paraId="384E0D62" w14:textId="77777777" w:rsidR="00E11F55" w:rsidRPr="00C8779D" w:rsidRDefault="007116A0">
            <w:pPr>
              <w:pStyle w:val="TableParagraph"/>
              <w:ind w:left="2"/>
              <w:jc w:val="center"/>
              <w:rPr>
                <w:rFonts w:ascii="仿宋_GB2312" w:eastAsia="仿宋_GB2312"/>
                <w:sz w:val="24"/>
              </w:rPr>
            </w:pPr>
            <w:r w:rsidRPr="00C8779D">
              <w:rPr>
                <w:rFonts w:ascii="仿宋_GB2312" w:eastAsia="仿宋_GB2312" w:hint="eastAsia"/>
                <w:sz w:val="24"/>
              </w:rPr>
              <w:t>7</w:t>
            </w:r>
          </w:p>
        </w:tc>
        <w:tc>
          <w:tcPr>
            <w:tcW w:w="708" w:type="dxa"/>
            <w:vMerge w:val="restart"/>
          </w:tcPr>
          <w:p w14:paraId="25643029" w14:textId="77777777" w:rsidR="00E11F55" w:rsidRPr="00C8779D" w:rsidRDefault="00E11F55">
            <w:pPr>
              <w:pStyle w:val="TableParagraph"/>
              <w:rPr>
                <w:rFonts w:ascii="仿宋_GB2312" w:eastAsia="仿宋_GB2312"/>
                <w:sz w:val="24"/>
              </w:rPr>
            </w:pPr>
          </w:p>
        </w:tc>
        <w:tc>
          <w:tcPr>
            <w:tcW w:w="708" w:type="dxa"/>
            <w:vMerge w:val="restart"/>
          </w:tcPr>
          <w:p w14:paraId="0F985A48" w14:textId="77777777" w:rsidR="00E11F55" w:rsidRPr="00C8779D" w:rsidRDefault="00E11F55">
            <w:pPr>
              <w:pStyle w:val="TableParagraph"/>
              <w:rPr>
                <w:rFonts w:ascii="仿宋_GB2312" w:eastAsia="仿宋_GB2312"/>
                <w:sz w:val="24"/>
              </w:rPr>
            </w:pPr>
          </w:p>
        </w:tc>
        <w:tc>
          <w:tcPr>
            <w:tcW w:w="989" w:type="dxa"/>
            <w:vMerge w:val="restart"/>
          </w:tcPr>
          <w:p w14:paraId="62CC3746" w14:textId="77777777" w:rsidR="00E11F55" w:rsidRPr="00C8779D" w:rsidRDefault="00E11F55">
            <w:pPr>
              <w:pStyle w:val="TableParagraph"/>
              <w:rPr>
                <w:rFonts w:ascii="仿宋_GB2312" w:eastAsia="仿宋_GB2312"/>
                <w:sz w:val="24"/>
              </w:rPr>
            </w:pPr>
          </w:p>
        </w:tc>
        <w:tc>
          <w:tcPr>
            <w:tcW w:w="1274" w:type="dxa"/>
            <w:vMerge w:val="restart"/>
          </w:tcPr>
          <w:p w14:paraId="4F715E55" w14:textId="77777777" w:rsidR="00E11F55" w:rsidRPr="00C8779D" w:rsidRDefault="00E11F55">
            <w:pPr>
              <w:pStyle w:val="TableParagraph"/>
              <w:rPr>
                <w:rFonts w:ascii="仿宋_GB2312" w:eastAsia="仿宋_GB2312"/>
                <w:sz w:val="24"/>
              </w:rPr>
            </w:pPr>
          </w:p>
        </w:tc>
        <w:tc>
          <w:tcPr>
            <w:tcW w:w="1277" w:type="dxa"/>
            <w:vMerge w:val="restart"/>
          </w:tcPr>
          <w:p w14:paraId="4B3CBDEB" w14:textId="77777777" w:rsidR="00E11F55" w:rsidRPr="00C8779D" w:rsidRDefault="00E11F55">
            <w:pPr>
              <w:pStyle w:val="TableParagraph"/>
              <w:rPr>
                <w:rFonts w:ascii="仿宋_GB2312" w:eastAsia="仿宋_GB2312"/>
                <w:sz w:val="24"/>
              </w:rPr>
            </w:pPr>
          </w:p>
        </w:tc>
        <w:tc>
          <w:tcPr>
            <w:tcW w:w="849" w:type="dxa"/>
            <w:vMerge w:val="restart"/>
          </w:tcPr>
          <w:p w14:paraId="744EAE72" w14:textId="77777777" w:rsidR="00E11F55" w:rsidRPr="00C8779D" w:rsidRDefault="00E11F55">
            <w:pPr>
              <w:pStyle w:val="TableParagraph"/>
              <w:rPr>
                <w:rFonts w:ascii="仿宋_GB2312" w:eastAsia="仿宋_GB2312"/>
                <w:sz w:val="24"/>
              </w:rPr>
            </w:pPr>
          </w:p>
        </w:tc>
        <w:tc>
          <w:tcPr>
            <w:tcW w:w="710" w:type="dxa"/>
          </w:tcPr>
          <w:p w14:paraId="09872F99" w14:textId="77777777" w:rsidR="00E11F55" w:rsidRPr="00C8779D" w:rsidRDefault="00E11F55">
            <w:pPr>
              <w:pStyle w:val="TableParagraph"/>
              <w:rPr>
                <w:rFonts w:ascii="仿宋_GB2312" w:eastAsia="仿宋_GB2312"/>
                <w:sz w:val="24"/>
              </w:rPr>
            </w:pPr>
          </w:p>
        </w:tc>
        <w:tc>
          <w:tcPr>
            <w:tcW w:w="850" w:type="dxa"/>
          </w:tcPr>
          <w:p w14:paraId="2239AE84" w14:textId="77777777" w:rsidR="00E11F55" w:rsidRPr="00C8779D" w:rsidRDefault="00E11F55">
            <w:pPr>
              <w:pStyle w:val="TableParagraph"/>
              <w:rPr>
                <w:rFonts w:ascii="仿宋_GB2312" w:eastAsia="仿宋_GB2312"/>
                <w:sz w:val="24"/>
              </w:rPr>
            </w:pPr>
          </w:p>
        </w:tc>
        <w:tc>
          <w:tcPr>
            <w:tcW w:w="849" w:type="dxa"/>
          </w:tcPr>
          <w:p w14:paraId="19E8BEB2" w14:textId="77777777" w:rsidR="00E11F55" w:rsidRPr="00C8779D" w:rsidRDefault="00E11F55">
            <w:pPr>
              <w:pStyle w:val="TableParagraph"/>
              <w:rPr>
                <w:rFonts w:ascii="仿宋_GB2312" w:eastAsia="仿宋_GB2312"/>
                <w:sz w:val="24"/>
              </w:rPr>
            </w:pPr>
          </w:p>
        </w:tc>
        <w:tc>
          <w:tcPr>
            <w:tcW w:w="849" w:type="dxa"/>
          </w:tcPr>
          <w:p w14:paraId="10E863BF" w14:textId="77777777" w:rsidR="00E11F55" w:rsidRPr="00C8779D" w:rsidRDefault="00E11F55">
            <w:pPr>
              <w:pStyle w:val="TableParagraph"/>
              <w:rPr>
                <w:rFonts w:ascii="仿宋_GB2312" w:eastAsia="仿宋_GB2312"/>
                <w:sz w:val="24"/>
              </w:rPr>
            </w:pPr>
          </w:p>
        </w:tc>
      </w:tr>
      <w:tr w:rsidR="002006E7" w:rsidRPr="00C8779D" w14:paraId="52AB703C" w14:textId="77777777">
        <w:trPr>
          <w:trHeight w:val="501"/>
        </w:trPr>
        <w:tc>
          <w:tcPr>
            <w:tcW w:w="711" w:type="dxa"/>
            <w:vMerge/>
            <w:tcBorders>
              <w:top w:val="nil"/>
              <w:left w:val="single" w:sz="6" w:space="0" w:color="000000"/>
            </w:tcBorders>
          </w:tcPr>
          <w:p w14:paraId="4FC416A3" w14:textId="77777777" w:rsidR="00E11F55" w:rsidRPr="00C8779D" w:rsidRDefault="00E11F55">
            <w:pPr>
              <w:rPr>
                <w:rFonts w:ascii="仿宋_GB2312" w:eastAsia="仿宋_GB2312"/>
                <w:sz w:val="2"/>
                <w:szCs w:val="2"/>
              </w:rPr>
            </w:pPr>
          </w:p>
        </w:tc>
        <w:tc>
          <w:tcPr>
            <w:tcW w:w="708" w:type="dxa"/>
            <w:vMerge/>
            <w:tcBorders>
              <w:top w:val="nil"/>
            </w:tcBorders>
          </w:tcPr>
          <w:p w14:paraId="30A553D1" w14:textId="77777777" w:rsidR="00E11F55" w:rsidRPr="00C8779D" w:rsidRDefault="00E11F55">
            <w:pPr>
              <w:rPr>
                <w:rFonts w:ascii="仿宋_GB2312" w:eastAsia="仿宋_GB2312"/>
                <w:sz w:val="2"/>
                <w:szCs w:val="2"/>
              </w:rPr>
            </w:pPr>
          </w:p>
        </w:tc>
        <w:tc>
          <w:tcPr>
            <w:tcW w:w="708" w:type="dxa"/>
            <w:vMerge/>
            <w:tcBorders>
              <w:top w:val="nil"/>
            </w:tcBorders>
          </w:tcPr>
          <w:p w14:paraId="518D4248" w14:textId="77777777" w:rsidR="00E11F55" w:rsidRPr="00C8779D" w:rsidRDefault="00E11F55">
            <w:pPr>
              <w:rPr>
                <w:rFonts w:ascii="仿宋_GB2312" w:eastAsia="仿宋_GB2312"/>
                <w:sz w:val="2"/>
                <w:szCs w:val="2"/>
              </w:rPr>
            </w:pPr>
          </w:p>
        </w:tc>
        <w:tc>
          <w:tcPr>
            <w:tcW w:w="989" w:type="dxa"/>
            <w:vMerge/>
            <w:tcBorders>
              <w:top w:val="nil"/>
            </w:tcBorders>
          </w:tcPr>
          <w:p w14:paraId="33349754" w14:textId="77777777" w:rsidR="00E11F55" w:rsidRPr="00C8779D" w:rsidRDefault="00E11F55">
            <w:pPr>
              <w:rPr>
                <w:rFonts w:ascii="仿宋_GB2312" w:eastAsia="仿宋_GB2312"/>
                <w:sz w:val="2"/>
                <w:szCs w:val="2"/>
              </w:rPr>
            </w:pPr>
          </w:p>
        </w:tc>
        <w:tc>
          <w:tcPr>
            <w:tcW w:w="1274" w:type="dxa"/>
            <w:vMerge/>
            <w:tcBorders>
              <w:top w:val="nil"/>
            </w:tcBorders>
          </w:tcPr>
          <w:p w14:paraId="039E3CD3" w14:textId="77777777" w:rsidR="00E11F55" w:rsidRPr="00C8779D" w:rsidRDefault="00E11F55">
            <w:pPr>
              <w:rPr>
                <w:rFonts w:ascii="仿宋_GB2312" w:eastAsia="仿宋_GB2312"/>
                <w:sz w:val="2"/>
                <w:szCs w:val="2"/>
              </w:rPr>
            </w:pPr>
          </w:p>
        </w:tc>
        <w:tc>
          <w:tcPr>
            <w:tcW w:w="1277" w:type="dxa"/>
            <w:vMerge/>
            <w:tcBorders>
              <w:top w:val="nil"/>
            </w:tcBorders>
          </w:tcPr>
          <w:p w14:paraId="68900CD1" w14:textId="77777777" w:rsidR="00E11F55" w:rsidRPr="00C8779D" w:rsidRDefault="00E11F55">
            <w:pPr>
              <w:rPr>
                <w:rFonts w:ascii="仿宋_GB2312" w:eastAsia="仿宋_GB2312"/>
                <w:sz w:val="2"/>
                <w:szCs w:val="2"/>
              </w:rPr>
            </w:pPr>
          </w:p>
        </w:tc>
        <w:tc>
          <w:tcPr>
            <w:tcW w:w="849" w:type="dxa"/>
            <w:vMerge/>
            <w:tcBorders>
              <w:top w:val="nil"/>
            </w:tcBorders>
          </w:tcPr>
          <w:p w14:paraId="7948A788" w14:textId="77777777" w:rsidR="00E11F55" w:rsidRPr="00C8779D" w:rsidRDefault="00E11F55">
            <w:pPr>
              <w:rPr>
                <w:rFonts w:ascii="仿宋_GB2312" w:eastAsia="仿宋_GB2312"/>
                <w:sz w:val="2"/>
                <w:szCs w:val="2"/>
              </w:rPr>
            </w:pPr>
          </w:p>
        </w:tc>
        <w:tc>
          <w:tcPr>
            <w:tcW w:w="710" w:type="dxa"/>
          </w:tcPr>
          <w:p w14:paraId="7350050A" w14:textId="77777777" w:rsidR="00E11F55" w:rsidRPr="00C8779D" w:rsidRDefault="00E11F55">
            <w:pPr>
              <w:pStyle w:val="TableParagraph"/>
              <w:rPr>
                <w:rFonts w:ascii="仿宋_GB2312" w:eastAsia="仿宋_GB2312"/>
                <w:sz w:val="24"/>
              </w:rPr>
            </w:pPr>
          </w:p>
        </w:tc>
        <w:tc>
          <w:tcPr>
            <w:tcW w:w="850" w:type="dxa"/>
          </w:tcPr>
          <w:p w14:paraId="5FDE3B8E" w14:textId="77777777" w:rsidR="00E11F55" w:rsidRPr="00C8779D" w:rsidRDefault="00E11F55">
            <w:pPr>
              <w:pStyle w:val="TableParagraph"/>
              <w:rPr>
                <w:rFonts w:ascii="仿宋_GB2312" w:eastAsia="仿宋_GB2312"/>
                <w:sz w:val="24"/>
              </w:rPr>
            </w:pPr>
          </w:p>
        </w:tc>
        <w:tc>
          <w:tcPr>
            <w:tcW w:w="849" w:type="dxa"/>
          </w:tcPr>
          <w:p w14:paraId="6B9F9837" w14:textId="77777777" w:rsidR="00E11F55" w:rsidRPr="00C8779D" w:rsidRDefault="00E11F55">
            <w:pPr>
              <w:pStyle w:val="TableParagraph"/>
              <w:rPr>
                <w:rFonts w:ascii="仿宋_GB2312" w:eastAsia="仿宋_GB2312"/>
                <w:sz w:val="24"/>
              </w:rPr>
            </w:pPr>
          </w:p>
        </w:tc>
        <w:tc>
          <w:tcPr>
            <w:tcW w:w="849" w:type="dxa"/>
          </w:tcPr>
          <w:p w14:paraId="649F69D1" w14:textId="77777777" w:rsidR="00E11F55" w:rsidRPr="00C8779D" w:rsidRDefault="00E11F55">
            <w:pPr>
              <w:pStyle w:val="TableParagraph"/>
              <w:rPr>
                <w:rFonts w:ascii="仿宋_GB2312" w:eastAsia="仿宋_GB2312"/>
                <w:sz w:val="24"/>
              </w:rPr>
            </w:pPr>
          </w:p>
        </w:tc>
      </w:tr>
      <w:tr w:rsidR="002006E7" w:rsidRPr="00C8779D" w14:paraId="5A35EA67" w14:textId="77777777">
        <w:trPr>
          <w:trHeight w:val="498"/>
        </w:trPr>
        <w:tc>
          <w:tcPr>
            <w:tcW w:w="711" w:type="dxa"/>
            <w:vMerge w:val="restart"/>
            <w:tcBorders>
              <w:left w:val="single" w:sz="6" w:space="0" w:color="000000"/>
            </w:tcBorders>
          </w:tcPr>
          <w:p w14:paraId="15FD8A90" w14:textId="77777777" w:rsidR="00E11F55" w:rsidRPr="00C8779D" w:rsidRDefault="00E11F55">
            <w:pPr>
              <w:pStyle w:val="TableParagraph"/>
              <w:spacing w:before="8"/>
              <w:rPr>
                <w:rFonts w:ascii="仿宋_GB2312" w:eastAsia="仿宋_GB2312"/>
                <w:sz w:val="34"/>
              </w:rPr>
            </w:pPr>
          </w:p>
          <w:p w14:paraId="3AB964D8" w14:textId="77777777" w:rsidR="00E11F55" w:rsidRPr="00C8779D" w:rsidRDefault="007116A0">
            <w:pPr>
              <w:pStyle w:val="TableParagraph"/>
              <w:ind w:left="2"/>
              <w:jc w:val="center"/>
              <w:rPr>
                <w:rFonts w:ascii="仿宋_GB2312" w:eastAsia="仿宋_GB2312"/>
                <w:sz w:val="24"/>
              </w:rPr>
            </w:pPr>
            <w:r w:rsidRPr="00C8779D">
              <w:rPr>
                <w:rFonts w:ascii="仿宋_GB2312" w:eastAsia="仿宋_GB2312" w:hint="eastAsia"/>
                <w:sz w:val="24"/>
              </w:rPr>
              <w:t>8</w:t>
            </w:r>
          </w:p>
        </w:tc>
        <w:tc>
          <w:tcPr>
            <w:tcW w:w="708" w:type="dxa"/>
            <w:vMerge w:val="restart"/>
          </w:tcPr>
          <w:p w14:paraId="755E8496" w14:textId="77777777" w:rsidR="00E11F55" w:rsidRPr="00C8779D" w:rsidRDefault="00E11F55">
            <w:pPr>
              <w:pStyle w:val="TableParagraph"/>
              <w:rPr>
                <w:rFonts w:ascii="仿宋_GB2312" w:eastAsia="仿宋_GB2312"/>
                <w:sz w:val="24"/>
              </w:rPr>
            </w:pPr>
          </w:p>
        </w:tc>
        <w:tc>
          <w:tcPr>
            <w:tcW w:w="708" w:type="dxa"/>
            <w:vMerge w:val="restart"/>
          </w:tcPr>
          <w:p w14:paraId="461171B1" w14:textId="77777777" w:rsidR="00E11F55" w:rsidRPr="00C8779D" w:rsidRDefault="00E11F55">
            <w:pPr>
              <w:pStyle w:val="TableParagraph"/>
              <w:rPr>
                <w:rFonts w:ascii="仿宋_GB2312" w:eastAsia="仿宋_GB2312"/>
                <w:sz w:val="24"/>
              </w:rPr>
            </w:pPr>
          </w:p>
        </w:tc>
        <w:tc>
          <w:tcPr>
            <w:tcW w:w="989" w:type="dxa"/>
            <w:vMerge w:val="restart"/>
          </w:tcPr>
          <w:p w14:paraId="26436F3D" w14:textId="77777777" w:rsidR="00E11F55" w:rsidRPr="00C8779D" w:rsidRDefault="00E11F55">
            <w:pPr>
              <w:pStyle w:val="TableParagraph"/>
              <w:rPr>
                <w:rFonts w:ascii="仿宋_GB2312" w:eastAsia="仿宋_GB2312"/>
                <w:sz w:val="24"/>
              </w:rPr>
            </w:pPr>
          </w:p>
        </w:tc>
        <w:tc>
          <w:tcPr>
            <w:tcW w:w="1274" w:type="dxa"/>
            <w:vMerge w:val="restart"/>
          </w:tcPr>
          <w:p w14:paraId="040F4C22" w14:textId="77777777" w:rsidR="00E11F55" w:rsidRPr="00C8779D" w:rsidRDefault="00E11F55">
            <w:pPr>
              <w:pStyle w:val="TableParagraph"/>
              <w:rPr>
                <w:rFonts w:ascii="仿宋_GB2312" w:eastAsia="仿宋_GB2312"/>
                <w:sz w:val="24"/>
              </w:rPr>
            </w:pPr>
          </w:p>
        </w:tc>
        <w:tc>
          <w:tcPr>
            <w:tcW w:w="1277" w:type="dxa"/>
            <w:vMerge w:val="restart"/>
          </w:tcPr>
          <w:p w14:paraId="59E86714" w14:textId="77777777" w:rsidR="00E11F55" w:rsidRPr="00C8779D" w:rsidRDefault="00E11F55">
            <w:pPr>
              <w:pStyle w:val="TableParagraph"/>
              <w:rPr>
                <w:rFonts w:ascii="仿宋_GB2312" w:eastAsia="仿宋_GB2312"/>
                <w:sz w:val="24"/>
              </w:rPr>
            </w:pPr>
          </w:p>
        </w:tc>
        <w:tc>
          <w:tcPr>
            <w:tcW w:w="849" w:type="dxa"/>
            <w:vMerge w:val="restart"/>
          </w:tcPr>
          <w:p w14:paraId="43C742FB" w14:textId="77777777" w:rsidR="00E11F55" w:rsidRPr="00C8779D" w:rsidRDefault="00E11F55">
            <w:pPr>
              <w:pStyle w:val="TableParagraph"/>
              <w:rPr>
                <w:rFonts w:ascii="仿宋_GB2312" w:eastAsia="仿宋_GB2312"/>
                <w:sz w:val="24"/>
              </w:rPr>
            </w:pPr>
          </w:p>
        </w:tc>
        <w:tc>
          <w:tcPr>
            <w:tcW w:w="710" w:type="dxa"/>
          </w:tcPr>
          <w:p w14:paraId="4E61736B" w14:textId="77777777" w:rsidR="00E11F55" w:rsidRPr="00C8779D" w:rsidRDefault="00E11F55">
            <w:pPr>
              <w:pStyle w:val="TableParagraph"/>
              <w:rPr>
                <w:rFonts w:ascii="仿宋_GB2312" w:eastAsia="仿宋_GB2312"/>
                <w:sz w:val="24"/>
              </w:rPr>
            </w:pPr>
          </w:p>
        </w:tc>
        <w:tc>
          <w:tcPr>
            <w:tcW w:w="850" w:type="dxa"/>
          </w:tcPr>
          <w:p w14:paraId="0B95C0B7" w14:textId="77777777" w:rsidR="00E11F55" w:rsidRPr="00C8779D" w:rsidRDefault="00E11F55">
            <w:pPr>
              <w:pStyle w:val="TableParagraph"/>
              <w:rPr>
                <w:rFonts w:ascii="仿宋_GB2312" w:eastAsia="仿宋_GB2312"/>
                <w:sz w:val="24"/>
              </w:rPr>
            </w:pPr>
          </w:p>
        </w:tc>
        <w:tc>
          <w:tcPr>
            <w:tcW w:w="849" w:type="dxa"/>
          </w:tcPr>
          <w:p w14:paraId="0B0EF517" w14:textId="77777777" w:rsidR="00E11F55" w:rsidRPr="00C8779D" w:rsidRDefault="00E11F55">
            <w:pPr>
              <w:pStyle w:val="TableParagraph"/>
              <w:rPr>
                <w:rFonts w:ascii="仿宋_GB2312" w:eastAsia="仿宋_GB2312"/>
                <w:sz w:val="24"/>
              </w:rPr>
            </w:pPr>
          </w:p>
        </w:tc>
        <w:tc>
          <w:tcPr>
            <w:tcW w:w="849" w:type="dxa"/>
          </w:tcPr>
          <w:p w14:paraId="57DD2734" w14:textId="77777777" w:rsidR="00E11F55" w:rsidRPr="00C8779D" w:rsidRDefault="00E11F55">
            <w:pPr>
              <w:pStyle w:val="TableParagraph"/>
              <w:rPr>
                <w:rFonts w:ascii="仿宋_GB2312" w:eastAsia="仿宋_GB2312"/>
                <w:sz w:val="24"/>
              </w:rPr>
            </w:pPr>
          </w:p>
        </w:tc>
      </w:tr>
      <w:tr w:rsidR="002006E7" w:rsidRPr="00C8779D" w14:paraId="103D96F1" w14:textId="77777777">
        <w:trPr>
          <w:trHeight w:val="501"/>
        </w:trPr>
        <w:tc>
          <w:tcPr>
            <w:tcW w:w="711" w:type="dxa"/>
            <w:vMerge/>
            <w:tcBorders>
              <w:top w:val="nil"/>
              <w:left w:val="single" w:sz="6" w:space="0" w:color="000000"/>
            </w:tcBorders>
          </w:tcPr>
          <w:p w14:paraId="616E5C90" w14:textId="77777777" w:rsidR="00E11F55" w:rsidRPr="00C8779D" w:rsidRDefault="00E11F55">
            <w:pPr>
              <w:rPr>
                <w:rFonts w:ascii="仿宋_GB2312" w:eastAsia="仿宋_GB2312"/>
                <w:sz w:val="2"/>
                <w:szCs w:val="2"/>
              </w:rPr>
            </w:pPr>
          </w:p>
        </w:tc>
        <w:tc>
          <w:tcPr>
            <w:tcW w:w="708" w:type="dxa"/>
            <w:vMerge/>
            <w:tcBorders>
              <w:top w:val="nil"/>
            </w:tcBorders>
          </w:tcPr>
          <w:p w14:paraId="61E1F6C6" w14:textId="77777777" w:rsidR="00E11F55" w:rsidRPr="00C8779D" w:rsidRDefault="00E11F55">
            <w:pPr>
              <w:rPr>
                <w:rFonts w:ascii="仿宋_GB2312" w:eastAsia="仿宋_GB2312"/>
                <w:sz w:val="2"/>
                <w:szCs w:val="2"/>
              </w:rPr>
            </w:pPr>
          </w:p>
        </w:tc>
        <w:tc>
          <w:tcPr>
            <w:tcW w:w="708" w:type="dxa"/>
            <w:vMerge/>
            <w:tcBorders>
              <w:top w:val="nil"/>
            </w:tcBorders>
          </w:tcPr>
          <w:p w14:paraId="34C4EA70" w14:textId="77777777" w:rsidR="00E11F55" w:rsidRPr="00C8779D" w:rsidRDefault="00E11F55">
            <w:pPr>
              <w:rPr>
                <w:rFonts w:ascii="仿宋_GB2312" w:eastAsia="仿宋_GB2312"/>
                <w:sz w:val="2"/>
                <w:szCs w:val="2"/>
              </w:rPr>
            </w:pPr>
          </w:p>
        </w:tc>
        <w:tc>
          <w:tcPr>
            <w:tcW w:w="989" w:type="dxa"/>
            <w:vMerge/>
            <w:tcBorders>
              <w:top w:val="nil"/>
            </w:tcBorders>
          </w:tcPr>
          <w:p w14:paraId="0162A2BB" w14:textId="77777777" w:rsidR="00E11F55" w:rsidRPr="00C8779D" w:rsidRDefault="00E11F55">
            <w:pPr>
              <w:rPr>
                <w:rFonts w:ascii="仿宋_GB2312" w:eastAsia="仿宋_GB2312"/>
                <w:sz w:val="2"/>
                <w:szCs w:val="2"/>
              </w:rPr>
            </w:pPr>
          </w:p>
        </w:tc>
        <w:tc>
          <w:tcPr>
            <w:tcW w:w="1274" w:type="dxa"/>
            <w:vMerge/>
            <w:tcBorders>
              <w:top w:val="nil"/>
            </w:tcBorders>
          </w:tcPr>
          <w:p w14:paraId="4009A3D2" w14:textId="77777777" w:rsidR="00E11F55" w:rsidRPr="00C8779D" w:rsidRDefault="00E11F55">
            <w:pPr>
              <w:rPr>
                <w:rFonts w:ascii="仿宋_GB2312" w:eastAsia="仿宋_GB2312"/>
                <w:sz w:val="2"/>
                <w:szCs w:val="2"/>
              </w:rPr>
            </w:pPr>
          </w:p>
        </w:tc>
        <w:tc>
          <w:tcPr>
            <w:tcW w:w="1277" w:type="dxa"/>
            <w:vMerge/>
            <w:tcBorders>
              <w:top w:val="nil"/>
            </w:tcBorders>
          </w:tcPr>
          <w:p w14:paraId="4CDE787F" w14:textId="77777777" w:rsidR="00E11F55" w:rsidRPr="00C8779D" w:rsidRDefault="00E11F55">
            <w:pPr>
              <w:rPr>
                <w:rFonts w:ascii="仿宋_GB2312" w:eastAsia="仿宋_GB2312"/>
                <w:sz w:val="2"/>
                <w:szCs w:val="2"/>
              </w:rPr>
            </w:pPr>
          </w:p>
        </w:tc>
        <w:tc>
          <w:tcPr>
            <w:tcW w:w="849" w:type="dxa"/>
            <w:vMerge/>
            <w:tcBorders>
              <w:top w:val="nil"/>
            </w:tcBorders>
          </w:tcPr>
          <w:p w14:paraId="0DC170D6" w14:textId="77777777" w:rsidR="00E11F55" w:rsidRPr="00C8779D" w:rsidRDefault="00E11F55">
            <w:pPr>
              <w:rPr>
                <w:rFonts w:ascii="仿宋_GB2312" w:eastAsia="仿宋_GB2312"/>
                <w:sz w:val="2"/>
                <w:szCs w:val="2"/>
              </w:rPr>
            </w:pPr>
          </w:p>
        </w:tc>
        <w:tc>
          <w:tcPr>
            <w:tcW w:w="710" w:type="dxa"/>
          </w:tcPr>
          <w:p w14:paraId="51128D45" w14:textId="77777777" w:rsidR="00E11F55" w:rsidRPr="00C8779D" w:rsidRDefault="00E11F55">
            <w:pPr>
              <w:pStyle w:val="TableParagraph"/>
              <w:rPr>
                <w:rFonts w:ascii="仿宋_GB2312" w:eastAsia="仿宋_GB2312"/>
                <w:sz w:val="24"/>
              </w:rPr>
            </w:pPr>
          </w:p>
        </w:tc>
        <w:tc>
          <w:tcPr>
            <w:tcW w:w="850" w:type="dxa"/>
          </w:tcPr>
          <w:p w14:paraId="4FC26D80" w14:textId="77777777" w:rsidR="00E11F55" w:rsidRPr="00C8779D" w:rsidRDefault="00E11F55">
            <w:pPr>
              <w:pStyle w:val="TableParagraph"/>
              <w:rPr>
                <w:rFonts w:ascii="仿宋_GB2312" w:eastAsia="仿宋_GB2312"/>
                <w:sz w:val="24"/>
              </w:rPr>
            </w:pPr>
          </w:p>
        </w:tc>
        <w:tc>
          <w:tcPr>
            <w:tcW w:w="849" w:type="dxa"/>
          </w:tcPr>
          <w:p w14:paraId="70EFB4BE" w14:textId="77777777" w:rsidR="00E11F55" w:rsidRPr="00C8779D" w:rsidRDefault="00E11F55">
            <w:pPr>
              <w:pStyle w:val="TableParagraph"/>
              <w:rPr>
                <w:rFonts w:ascii="仿宋_GB2312" w:eastAsia="仿宋_GB2312"/>
                <w:sz w:val="24"/>
              </w:rPr>
            </w:pPr>
          </w:p>
        </w:tc>
        <w:tc>
          <w:tcPr>
            <w:tcW w:w="849" w:type="dxa"/>
          </w:tcPr>
          <w:p w14:paraId="36F5D6C8" w14:textId="77777777" w:rsidR="00E11F55" w:rsidRPr="00C8779D" w:rsidRDefault="00E11F55">
            <w:pPr>
              <w:pStyle w:val="TableParagraph"/>
              <w:rPr>
                <w:rFonts w:ascii="仿宋_GB2312" w:eastAsia="仿宋_GB2312"/>
                <w:sz w:val="24"/>
              </w:rPr>
            </w:pPr>
          </w:p>
        </w:tc>
      </w:tr>
      <w:tr w:rsidR="002006E7" w:rsidRPr="00C8779D" w14:paraId="02432EE0" w14:textId="77777777">
        <w:trPr>
          <w:trHeight w:val="498"/>
        </w:trPr>
        <w:tc>
          <w:tcPr>
            <w:tcW w:w="711" w:type="dxa"/>
            <w:vMerge w:val="restart"/>
            <w:tcBorders>
              <w:left w:val="single" w:sz="6" w:space="0" w:color="000000"/>
            </w:tcBorders>
          </w:tcPr>
          <w:p w14:paraId="25D45EB0" w14:textId="77777777" w:rsidR="00E11F55" w:rsidRPr="00C8779D" w:rsidRDefault="00E11F55">
            <w:pPr>
              <w:pStyle w:val="TableParagraph"/>
              <w:spacing w:before="11"/>
              <w:rPr>
                <w:rFonts w:ascii="仿宋_GB2312" w:eastAsia="仿宋_GB2312"/>
                <w:sz w:val="35"/>
              </w:rPr>
            </w:pPr>
          </w:p>
          <w:p w14:paraId="5F41562F" w14:textId="77777777" w:rsidR="00E11F55" w:rsidRPr="00C8779D" w:rsidRDefault="007116A0">
            <w:pPr>
              <w:pStyle w:val="TableParagraph"/>
              <w:ind w:left="230"/>
              <w:rPr>
                <w:rFonts w:ascii="仿宋_GB2312" w:eastAsia="仿宋_GB2312" w:hAnsi="Times New Roman"/>
                <w:sz w:val="24"/>
              </w:rPr>
            </w:pPr>
            <w:r w:rsidRPr="00C8779D">
              <w:rPr>
                <w:rFonts w:ascii="仿宋_GB2312" w:eastAsia="仿宋_GB2312" w:hAnsi="Times New Roman" w:hint="eastAsia"/>
                <w:sz w:val="24"/>
              </w:rPr>
              <w:t>…</w:t>
            </w:r>
          </w:p>
        </w:tc>
        <w:tc>
          <w:tcPr>
            <w:tcW w:w="708" w:type="dxa"/>
            <w:vMerge w:val="restart"/>
          </w:tcPr>
          <w:p w14:paraId="68943784" w14:textId="77777777" w:rsidR="00E11F55" w:rsidRPr="00C8779D" w:rsidRDefault="00E11F55">
            <w:pPr>
              <w:pStyle w:val="TableParagraph"/>
              <w:rPr>
                <w:rFonts w:ascii="仿宋_GB2312" w:eastAsia="仿宋_GB2312"/>
                <w:sz w:val="24"/>
              </w:rPr>
            </w:pPr>
          </w:p>
        </w:tc>
        <w:tc>
          <w:tcPr>
            <w:tcW w:w="708" w:type="dxa"/>
            <w:vMerge w:val="restart"/>
          </w:tcPr>
          <w:p w14:paraId="1922B91E" w14:textId="77777777" w:rsidR="00E11F55" w:rsidRPr="00C8779D" w:rsidRDefault="00E11F55">
            <w:pPr>
              <w:pStyle w:val="TableParagraph"/>
              <w:rPr>
                <w:rFonts w:ascii="仿宋_GB2312" w:eastAsia="仿宋_GB2312"/>
                <w:sz w:val="24"/>
              </w:rPr>
            </w:pPr>
          </w:p>
        </w:tc>
        <w:tc>
          <w:tcPr>
            <w:tcW w:w="989" w:type="dxa"/>
            <w:vMerge w:val="restart"/>
          </w:tcPr>
          <w:p w14:paraId="64247888" w14:textId="77777777" w:rsidR="00E11F55" w:rsidRPr="00C8779D" w:rsidRDefault="00E11F55">
            <w:pPr>
              <w:pStyle w:val="TableParagraph"/>
              <w:rPr>
                <w:rFonts w:ascii="仿宋_GB2312" w:eastAsia="仿宋_GB2312"/>
                <w:sz w:val="24"/>
              </w:rPr>
            </w:pPr>
          </w:p>
        </w:tc>
        <w:tc>
          <w:tcPr>
            <w:tcW w:w="1274" w:type="dxa"/>
            <w:vMerge w:val="restart"/>
          </w:tcPr>
          <w:p w14:paraId="6630E1EE" w14:textId="77777777" w:rsidR="00E11F55" w:rsidRPr="00C8779D" w:rsidRDefault="00E11F55">
            <w:pPr>
              <w:pStyle w:val="TableParagraph"/>
              <w:rPr>
                <w:rFonts w:ascii="仿宋_GB2312" w:eastAsia="仿宋_GB2312"/>
                <w:sz w:val="24"/>
              </w:rPr>
            </w:pPr>
          </w:p>
        </w:tc>
        <w:tc>
          <w:tcPr>
            <w:tcW w:w="1277" w:type="dxa"/>
            <w:vMerge w:val="restart"/>
          </w:tcPr>
          <w:p w14:paraId="7C585035" w14:textId="77777777" w:rsidR="00E11F55" w:rsidRPr="00C8779D" w:rsidRDefault="00E11F55">
            <w:pPr>
              <w:pStyle w:val="TableParagraph"/>
              <w:rPr>
                <w:rFonts w:ascii="仿宋_GB2312" w:eastAsia="仿宋_GB2312"/>
                <w:sz w:val="24"/>
              </w:rPr>
            </w:pPr>
          </w:p>
        </w:tc>
        <w:tc>
          <w:tcPr>
            <w:tcW w:w="849" w:type="dxa"/>
            <w:vMerge w:val="restart"/>
          </w:tcPr>
          <w:p w14:paraId="6309FEE8" w14:textId="77777777" w:rsidR="00E11F55" w:rsidRPr="00C8779D" w:rsidRDefault="00E11F55">
            <w:pPr>
              <w:pStyle w:val="TableParagraph"/>
              <w:rPr>
                <w:rFonts w:ascii="仿宋_GB2312" w:eastAsia="仿宋_GB2312"/>
                <w:sz w:val="24"/>
              </w:rPr>
            </w:pPr>
          </w:p>
        </w:tc>
        <w:tc>
          <w:tcPr>
            <w:tcW w:w="710" w:type="dxa"/>
          </w:tcPr>
          <w:p w14:paraId="1184FBA7" w14:textId="77777777" w:rsidR="00E11F55" w:rsidRPr="00C8779D" w:rsidRDefault="00E11F55">
            <w:pPr>
              <w:pStyle w:val="TableParagraph"/>
              <w:rPr>
                <w:rFonts w:ascii="仿宋_GB2312" w:eastAsia="仿宋_GB2312"/>
                <w:sz w:val="24"/>
              </w:rPr>
            </w:pPr>
          </w:p>
        </w:tc>
        <w:tc>
          <w:tcPr>
            <w:tcW w:w="850" w:type="dxa"/>
          </w:tcPr>
          <w:p w14:paraId="35B6E254" w14:textId="77777777" w:rsidR="00E11F55" w:rsidRPr="00C8779D" w:rsidRDefault="00E11F55">
            <w:pPr>
              <w:pStyle w:val="TableParagraph"/>
              <w:rPr>
                <w:rFonts w:ascii="仿宋_GB2312" w:eastAsia="仿宋_GB2312"/>
                <w:sz w:val="24"/>
              </w:rPr>
            </w:pPr>
          </w:p>
        </w:tc>
        <w:tc>
          <w:tcPr>
            <w:tcW w:w="849" w:type="dxa"/>
          </w:tcPr>
          <w:p w14:paraId="44156DE2" w14:textId="77777777" w:rsidR="00E11F55" w:rsidRPr="00C8779D" w:rsidRDefault="00E11F55">
            <w:pPr>
              <w:pStyle w:val="TableParagraph"/>
              <w:rPr>
                <w:rFonts w:ascii="仿宋_GB2312" w:eastAsia="仿宋_GB2312"/>
                <w:sz w:val="24"/>
              </w:rPr>
            </w:pPr>
          </w:p>
        </w:tc>
        <w:tc>
          <w:tcPr>
            <w:tcW w:w="849" w:type="dxa"/>
          </w:tcPr>
          <w:p w14:paraId="052547E1" w14:textId="77777777" w:rsidR="00E11F55" w:rsidRPr="00C8779D" w:rsidRDefault="00E11F55">
            <w:pPr>
              <w:pStyle w:val="TableParagraph"/>
              <w:rPr>
                <w:rFonts w:ascii="仿宋_GB2312" w:eastAsia="仿宋_GB2312"/>
                <w:sz w:val="24"/>
              </w:rPr>
            </w:pPr>
          </w:p>
        </w:tc>
      </w:tr>
      <w:tr w:rsidR="002006E7" w:rsidRPr="00C8779D" w14:paraId="48D7DF97" w14:textId="77777777">
        <w:trPr>
          <w:trHeight w:val="501"/>
        </w:trPr>
        <w:tc>
          <w:tcPr>
            <w:tcW w:w="711" w:type="dxa"/>
            <w:vMerge/>
            <w:tcBorders>
              <w:top w:val="nil"/>
              <w:left w:val="single" w:sz="6" w:space="0" w:color="000000"/>
            </w:tcBorders>
          </w:tcPr>
          <w:p w14:paraId="6669FA53" w14:textId="77777777" w:rsidR="00E11F55" w:rsidRPr="00C8779D" w:rsidRDefault="00E11F55">
            <w:pPr>
              <w:rPr>
                <w:rFonts w:ascii="仿宋_GB2312" w:eastAsia="仿宋_GB2312"/>
                <w:sz w:val="2"/>
                <w:szCs w:val="2"/>
              </w:rPr>
            </w:pPr>
          </w:p>
        </w:tc>
        <w:tc>
          <w:tcPr>
            <w:tcW w:w="708" w:type="dxa"/>
            <w:vMerge/>
            <w:tcBorders>
              <w:top w:val="nil"/>
            </w:tcBorders>
          </w:tcPr>
          <w:p w14:paraId="0AB52FC7" w14:textId="77777777" w:rsidR="00E11F55" w:rsidRPr="00C8779D" w:rsidRDefault="00E11F55">
            <w:pPr>
              <w:rPr>
                <w:rFonts w:ascii="仿宋_GB2312" w:eastAsia="仿宋_GB2312"/>
                <w:sz w:val="2"/>
                <w:szCs w:val="2"/>
              </w:rPr>
            </w:pPr>
          </w:p>
        </w:tc>
        <w:tc>
          <w:tcPr>
            <w:tcW w:w="708" w:type="dxa"/>
            <w:vMerge/>
            <w:tcBorders>
              <w:top w:val="nil"/>
            </w:tcBorders>
          </w:tcPr>
          <w:p w14:paraId="63F6A5CE" w14:textId="77777777" w:rsidR="00E11F55" w:rsidRPr="00C8779D" w:rsidRDefault="00E11F55">
            <w:pPr>
              <w:rPr>
                <w:rFonts w:ascii="仿宋_GB2312" w:eastAsia="仿宋_GB2312"/>
                <w:sz w:val="2"/>
                <w:szCs w:val="2"/>
              </w:rPr>
            </w:pPr>
          </w:p>
        </w:tc>
        <w:tc>
          <w:tcPr>
            <w:tcW w:w="989" w:type="dxa"/>
            <w:vMerge/>
            <w:tcBorders>
              <w:top w:val="nil"/>
            </w:tcBorders>
          </w:tcPr>
          <w:p w14:paraId="0843B8BD" w14:textId="77777777" w:rsidR="00E11F55" w:rsidRPr="00C8779D" w:rsidRDefault="00E11F55">
            <w:pPr>
              <w:rPr>
                <w:rFonts w:ascii="仿宋_GB2312" w:eastAsia="仿宋_GB2312"/>
                <w:sz w:val="2"/>
                <w:szCs w:val="2"/>
              </w:rPr>
            </w:pPr>
          </w:p>
        </w:tc>
        <w:tc>
          <w:tcPr>
            <w:tcW w:w="1274" w:type="dxa"/>
            <w:vMerge/>
            <w:tcBorders>
              <w:top w:val="nil"/>
            </w:tcBorders>
          </w:tcPr>
          <w:p w14:paraId="2912E987" w14:textId="77777777" w:rsidR="00E11F55" w:rsidRPr="00C8779D" w:rsidRDefault="00E11F55">
            <w:pPr>
              <w:rPr>
                <w:rFonts w:ascii="仿宋_GB2312" w:eastAsia="仿宋_GB2312"/>
                <w:sz w:val="2"/>
                <w:szCs w:val="2"/>
              </w:rPr>
            </w:pPr>
          </w:p>
        </w:tc>
        <w:tc>
          <w:tcPr>
            <w:tcW w:w="1277" w:type="dxa"/>
            <w:vMerge/>
            <w:tcBorders>
              <w:top w:val="nil"/>
            </w:tcBorders>
          </w:tcPr>
          <w:p w14:paraId="5595A2BA" w14:textId="77777777" w:rsidR="00E11F55" w:rsidRPr="00C8779D" w:rsidRDefault="00E11F55">
            <w:pPr>
              <w:rPr>
                <w:rFonts w:ascii="仿宋_GB2312" w:eastAsia="仿宋_GB2312"/>
                <w:sz w:val="2"/>
                <w:szCs w:val="2"/>
              </w:rPr>
            </w:pPr>
          </w:p>
        </w:tc>
        <w:tc>
          <w:tcPr>
            <w:tcW w:w="849" w:type="dxa"/>
            <w:vMerge/>
            <w:tcBorders>
              <w:top w:val="nil"/>
            </w:tcBorders>
          </w:tcPr>
          <w:p w14:paraId="6890ACBC" w14:textId="77777777" w:rsidR="00E11F55" w:rsidRPr="00C8779D" w:rsidRDefault="00E11F55">
            <w:pPr>
              <w:rPr>
                <w:rFonts w:ascii="仿宋_GB2312" w:eastAsia="仿宋_GB2312"/>
                <w:sz w:val="2"/>
                <w:szCs w:val="2"/>
              </w:rPr>
            </w:pPr>
          </w:p>
        </w:tc>
        <w:tc>
          <w:tcPr>
            <w:tcW w:w="710" w:type="dxa"/>
          </w:tcPr>
          <w:p w14:paraId="113F891B" w14:textId="77777777" w:rsidR="00E11F55" w:rsidRPr="00C8779D" w:rsidRDefault="00E11F55">
            <w:pPr>
              <w:pStyle w:val="TableParagraph"/>
              <w:rPr>
                <w:rFonts w:ascii="仿宋_GB2312" w:eastAsia="仿宋_GB2312"/>
                <w:sz w:val="24"/>
              </w:rPr>
            </w:pPr>
          </w:p>
        </w:tc>
        <w:tc>
          <w:tcPr>
            <w:tcW w:w="850" w:type="dxa"/>
          </w:tcPr>
          <w:p w14:paraId="4D7B9E5C" w14:textId="77777777" w:rsidR="00E11F55" w:rsidRPr="00C8779D" w:rsidRDefault="00E11F55">
            <w:pPr>
              <w:pStyle w:val="TableParagraph"/>
              <w:rPr>
                <w:rFonts w:ascii="仿宋_GB2312" w:eastAsia="仿宋_GB2312"/>
                <w:sz w:val="24"/>
              </w:rPr>
            </w:pPr>
          </w:p>
        </w:tc>
        <w:tc>
          <w:tcPr>
            <w:tcW w:w="849" w:type="dxa"/>
          </w:tcPr>
          <w:p w14:paraId="1A770930" w14:textId="77777777" w:rsidR="00E11F55" w:rsidRPr="00C8779D" w:rsidRDefault="00E11F55">
            <w:pPr>
              <w:pStyle w:val="TableParagraph"/>
              <w:rPr>
                <w:rFonts w:ascii="仿宋_GB2312" w:eastAsia="仿宋_GB2312"/>
                <w:sz w:val="24"/>
              </w:rPr>
            </w:pPr>
          </w:p>
        </w:tc>
        <w:tc>
          <w:tcPr>
            <w:tcW w:w="849" w:type="dxa"/>
          </w:tcPr>
          <w:p w14:paraId="63A84124" w14:textId="77777777" w:rsidR="00E11F55" w:rsidRPr="00C8779D" w:rsidRDefault="00E11F55">
            <w:pPr>
              <w:pStyle w:val="TableParagraph"/>
              <w:rPr>
                <w:rFonts w:ascii="仿宋_GB2312" w:eastAsia="仿宋_GB2312"/>
                <w:sz w:val="24"/>
              </w:rPr>
            </w:pPr>
          </w:p>
        </w:tc>
      </w:tr>
    </w:tbl>
    <w:p w14:paraId="1CA971B5" w14:textId="77777777" w:rsidR="00E11F55" w:rsidRPr="00C8779D" w:rsidRDefault="007116A0">
      <w:pPr>
        <w:spacing w:before="13" w:line="170" w:lineRule="auto"/>
        <w:ind w:left="180" w:right="424" w:firstLine="482"/>
        <w:jc w:val="both"/>
        <w:rPr>
          <w:rFonts w:ascii="仿宋_GB2312" w:eastAsia="仿宋_GB2312"/>
          <w:b/>
          <w:sz w:val="24"/>
        </w:rPr>
      </w:pPr>
      <w:r w:rsidRPr="00C8779D">
        <w:rPr>
          <w:rFonts w:ascii="仿宋_GB2312" w:eastAsia="仿宋_GB2312" w:hint="eastAsia"/>
          <w:b/>
          <w:spacing w:val="-12"/>
          <w:sz w:val="24"/>
        </w:rPr>
        <w:t>注：此表由市级活动组织单位在活动网站进行填报，其中智能机器人项目需注明机器人</w:t>
      </w:r>
      <w:r w:rsidRPr="00C8779D">
        <w:rPr>
          <w:rFonts w:ascii="仿宋_GB2312" w:eastAsia="仿宋_GB2312" w:hint="eastAsia"/>
          <w:b/>
          <w:spacing w:val="-47"/>
          <w:sz w:val="24"/>
        </w:rPr>
        <w:t>类型：</w:t>
      </w:r>
      <w:r w:rsidRPr="00C8779D">
        <w:rPr>
          <w:rFonts w:ascii="仿宋_GB2312" w:eastAsia="仿宋_GB2312" w:hint="eastAsia"/>
          <w:b/>
          <w:sz w:val="24"/>
        </w:rPr>
        <w:t>（</w:t>
      </w:r>
      <w:r w:rsidRPr="00C8779D">
        <w:rPr>
          <w:rFonts w:ascii="仿宋_GB2312" w:eastAsia="仿宋_GB2312" w:hint="eastAsia"/>
          <w:b/>
          <w:spacing w:val="2"/>
          <w:w w:val="83"/>
          <w:sz w:val="24"/>
        </w:rPr>
        <w:t>1</w:t>
      </w:r>
      <w:r w:rsidRPr="00C8779D">
        <w:rPr>
          <w:rFonts w:ascii="仿宋_GB2312" w:eastAsia="仿宋_GB2312" w:hint="eastAsia"/>
          <w:b/>
          <w:spacing w:val="-22"/>
          <w:sz w:val="24"/>
        </w:rPr>
        <w:t>）</w:t>
      </w:r>
      <w:r w:rsidRPr="00C8779D">
        <w:rPr>
          <w:rFonts w:ascii="仿宋_GB2312" w:eastAsia="仿宋_GB2312" w:hint="eastAsia"/>
          <w:b/>
          <w:sz w:val="24"/>
        </w:rPr>
        <w:t>双足人形机器人或多足仿生类机器人</w:t>
      </w:r>
      <w:r w:rsidRPr="00C8779D">
        <w:rPr>
          <w:rFonts w:ascii="仿宋_GB2312" w:eastAsia="仿宋_GB2312" w:hint="eastAsia"/>
          <w:b/>
          <w:spacing w:val="-139"/>
          <w:sz w:val="24"/>
        </w:rPr>
        <w:t>、</w:t>
      </w:r>
      <w:r w:rsidRPr="00C8779D">
        <w:rPr>
          <w:rFonts w:ascii="仿宋_GB2312" w:eastAsia="仿宋_GB2312" w:hint="eastAsia"/>
          <w:b/>
          <w:spacing w:val="2"/>
          <w:sz w:val="24"/>
        </w:rPr>
        <w:t>（</w:t>
      </w:r>
      <w:r w:rsidRPr="00C8779D">
        <w:rPr>
          <w:rFonts w:ascii="仿宋_GB2312" w:eastAsia="仿宋_GB2312" w:hint="eastAsia"/>
          <w:b/>
          <w:w w:val="83"/>
          <w:sz w:val="24"/>
        </w:rPr>
        <w:t>2</w:t>
      </w:r>
      <w:r w:rsidRPr="00C8779D">
        <w:rPr>
          <w:rFonts w:ascii="仿宋_GB2312" w:eastAsia="仿宋_GB2312" w:hint="eastAsia"/>
          <w:b/>
          <w:spacing w:val="-20"/>
          <w:sz w:val="24"/>
        </w:rPr>
        <w:t>）</w:t>
      </w:r>
      <w:r w:rsidRPr="00C8779D">
        <w:rPr>
          <w:rFonts w:ascii="仿宋_GB2312" w:eastAsia="仿宋_GB2312" w:hint="eastAsia"/>
          <w:b/>
          <w:sz w:val="24"/>
        </w:rPr>
        <w:t>轮式或履带式行走机器人</w:t>
      </w:r>
      <w:r w:rsidRPr="00C8779D">
        <w:rPr>
          <w:rFonts w:ascii="仿宋_GB2312" w:eastAsia="仿宋_GB2312" w:hint="eastAsia"/>
          <w:b/>
          <w:spacing w:val="-140"/>
          <w:sz w:val="24"/>
        </w:rPr>
        <w:t>、</w:t>
      </w:r>
      <w:r w:rsidRPr="00C8779D">
        <w:rPr>
          <w:rFonts w:ascii="仿宋_GB2312" w:eastAsia="仿宋_GB2312" w:hint="eastAsia"/>
          <w:b/>
          <w:sz w:val="24"/>
        </w:rPr>
        <w:t>（</w:t>
      </w:r>
      <w:r w:rsidRPr="00C8779D">
        <w:rPr>
          <w:rFonts w:ascii="仿宋_GB2312" w:eastAsia="仿宋_GB2312" w:hint="eastAsia"/>
          <w:b/>
          <w:spacing w:val="2"/>
          <w:w w:val="83"/>
          <w:sz w:val="24"/>
        </w:rPr>
        <w:t>3</w:t>
      </w:r>
      <w:r w:rsidRPr="00C8779D">
        <w:rPr>
          <w:rFonts w:ascii="仿宋_GB2312" w:eastAsia="仿宋_GB2312" w:hint="eastAsia"/>
          <w:b/>
          <w:spacing w:val="-22"/>
          <w:sz w:val="24"/>
        </w:rPr>
        <w:t>）</w:t>
      </w:r>
      <w:r w:rsidRPr="00C8779D">
        <w:rPr>
          <w:rFonts w:ascii="仿宋_GB2312" w:eastAsia="仿宋_GB2312" w:hint="eastAsia"/>
          <w:b/>
          <w:spacing w:val="2"/>
          <w:sz w:val="24"/>
        </w:rPr>
        <w:t>可编</w:t>
      </w:r>
      <w:r w:rsidRPr="00C8779D">
        <w:rPr>
          <w:rFonts w:ascii="仿宋_GB2312" w:eastAsia="仿宋_GB2312" w:hint="eastAsia"/>
          <w:b/>
          <w:sz w:val="24"/>
        </w:rPr>
        <w:t>程控制的空中飞行器（飞行机器人</w:t>
      </w:r>
      <w:r w:rsidRPr="00C8779D">
        <w:rPr>
          <w:rFonts w:ascii="仿宋_GB2312" w:eastAsia="仿宋_GB2312" w:hint="eastAsia"/>
          <w:b/>
          <w:spacing w:val="-116"/>
          <w:sz w:val="24"/>
        </w:rPr>
        <w:t>）</w:t>
      </w:r>
      <w:r w:rsidRPr="00C8779D">
        <w:rPr>
          <w:rFonts w:ascii="仿宋_GB2312" w:eastAsia="仿宋_GB2312" w:hint="eastAsia"/>
          <w:b/>
          <w:sz w:val="24"/>
        </w:rPr>
        <w:t>。</w:t>
      </w:r>
    </w:p>
    <w:p w14:paraId="2B7BFC08" w14:textId="77777777" w:rsidR="00E11F55" w:rsidRPr="00C8779D" w:rsidRDefault="007116A0">
      <w:pPr>
        <w:tabs>
          <w:tab w:val="left" w:pos="6363"/>
        </w:tabs>
        <w:spacing w:line="288" w:lineRule="exact"/>
        <w:ind w:left="660"/>
        <w:rPr>
          <w:rFonts w:ascii="仿宋_GB2312" w:eastAsia="仿宋_GB2312"/>
          <w:sz w:val="24"/>
        </w:rPr>
      </w:pPr>
      <w:r w:rsidRPr="00C8779D">
        <w:rPr>
          <w:rFonts w:ascii="仿宋_GB2312" w:eastAsia="仿宋_GB2312" w:hint="eastAsia"/>
          <w:sz w:val="24"/>
        </w:rPr>
        <w:t>附</w:t>
      </w:r>
      <w:r w:rsidRPr="00C8779D">
        <w:rPr>
          <w:rFonts w:ascii="仿宋_GB2312" w:eastAsia="仿宋_GB2312" w:hint="eastAsia"/>
          <w:spacing w:val="-29"/>
          <w:sz w:val="24"/>
        </w:rPr>
        <w:t>：</w:t>
      </w:r>
      <w:r w:rsidRPr="00C8779D">
        <w:rPr>
          <w:rFonts w:ascii="仿宋_GB2312" w:eastAsia="仿宋_GB2312" w:hint="eastAsia"/>
          <w:sz w:val="24"/>
        </w:rPr>
        <w:t>参加创意智造项目市级活动中小学生总数</w:t>
      </w:r>
      <w:r w:rsidRPr="00C8779D">
        <w:rPr>
          <w:rFonts w:ascii="仿宋_GB2312" w:eastAsia="仿宋_GB2312" w:hint="eastAsia"/>
          <w:sz w:val="24"/>
          <w:u w:val="single"/>
        </w:rPr>
        <w:t>：</w:t>
      </w:r>
      <w:r w:rsidRPr="00C8779D">
        <w:rPr>
          <w:rFonts w:ascii="仿宋_GB2312" w:eastAsia="仿宋_GB2312" w:hint="eastAsia"/>
          <w:sz w:val="24"/>
          <w:u w:val="single"/>
        </w:rPr>
        <w:tab/>
      </w:r>
      <w:r w:rsidRPr="00C8779D">
        <w:rPr>
          <w:rFonts w:ascii="仿宋_GB2312" w:eastAsia="仿宋_GB2312" w:hint="eastAsia"/>
          <w:sz w:val="24"/>
        </w:rPr>
        <w:t>人</w:t>
      </w:r>
      <w:r w:rsidRPr="00C8779D">
        <w:rPr>
          <w:rFonts w:ascii="仿宋_GB2312" w:eastAsia="仿宋_GB2312" w:hint="eastAsia"/>
          <w:spacing w:val="-29"/>
          <w:sz w:val="24"/>
        </w:rPr>
        <w:t>；</w:t>
      </w:r>
      <w:r w:rsidRPr="00C8779D">
        <w:rPr>
          <w:rFonts w:ascii="仿宋_GB2312" w:eastAsia="仿宋_GB2312" w:hint="eastAsia"/>
          <w:sz w:val="24"/>
        </w:rPr>
        <w:t>参加优创未来项目市级活动</w:t>
      </w:r>
    </w:p>
    <w:p w14:paraId="4E807920" w14:textId="77777777" w:rsidR="00E11F55" w:rsidRPr="00C8779D" w:rsidRDefault="007116A0">
      <w:pPr>
        <w:tabs>
          <w:tab w:val="left" w:pos="2558"/>
          <w:tab w:val="left" w:pos="4740"/>
          <w:tab w:val="left" w:pos="8276"/>
        </w:tabs>
        <w:spacing w:before="5" w:line="242" w:lineRule="auto"/>
        <w:ind w:left="180" w:right="428"/>
        <w:rPr>
          <w:rFonts w:ascii="仿宋_GB2312" w:eastAsia="仿宋_GB2312"/>
          <w:sz w:val="24"/>
        </w:rPr>
      </w:pPr>
      <w:r w:rsidRPr="00C8779D">
        <w:rPr>
          <w:rFonts w:ascii="仿宋_GB2312" w:eastAsia="仿宋_GB2312" w:hint="eastAsia"/>
          <w:sz w:val="24"/>
        </w:rPr>
        <w:t>中小学生总数</w:t>
      </w:r>
      <w:r w:rsidRPr="00C8779D">
        <w:rPr>
          <w:rFonts w:ascii="仿宋_GB2312" w:eastAsia="仿宋_GB2312" w:hint="eastAsia"/>
          <w:sz w:val="24"/>
          <w:u w:val="single"/>
        </w:rPr>
        <w:t>：</w:t>
      </w:r>
      <w:r w:rsidRPr="00C8779D">
        <w:rPr>
          <w:rFonts w:ascii="仿宋_GB2312" w:eastAsia="仿宋_GB2312" w:hint="eastAsia"/>
          <w:sz w:val="24"/>
          <w:u w:val="single"/>
        </w:rPr>
        <w:tab/>
      </w:r>
      <w:r w:rsidRPr="00C8779D">
        <w:rPr>
          <w:rFonts w:ascii="仿宋_GB2312" w:eastAsia="仿宋_GB2312" w:hint="eastAsia"/>
          <w:sz w:val="24"/>
        </w:rPr>
        <w:t>人</w:t>
      </w:r>
      <w:r w:rsidRPr="00C8779D">
        <w:rPr>
          <w:rFonts w:ascii="仿宋_GB2312" w:eastAsia="仿宋_GB2312" w:hint="eastAsia"/>
          <w:spacing w:val="-21"/>
          <w:sz w:val="24"/>
        </w:rPr>
        <w:t>；</w:t>
      </w:r>
      <w:r w:rsidRPr="00C8779D">
        <w:rPr>
          <w:rFonts w:ascii="仿宋_GB2312" w:eastAsia="仿宋_GB2312" w:hint="eastAsia"/>
          <w:sz w:val="24"/>
        </w:rPr>
        <w:t>参加智能博物项目市级活动中小学生总数</w:t>
      </w:r>
      <w:r w:rsidRPr="00C8779D">
        <w:rPr>
          <w:rFonts w:ascii="仿宋_GB2312" w:eastAsia="仿宋_GB2312" w:hint="eastAsia"/>
          <w:sz w:val="24"/>
          <w:u w:val="single"/>
        </w:rPr>
        <w:t>：</w:t>
      </w:r>
      <w:r w:rsidRPr="00C8779D">
        <w:rPr>
          <w:rFonts w:ascii="仿宋_GB2312" w:eastAsia="仿宋_GB2312" w:hint="eastAsia"/>
          <w:sz w:val="24"/>
          <w:u w:val="single"/>
        </w:rPr>
        <w:tab/>
      </w:r>
      <w:r w:rsidRPr="00C8779D">
        <w:rPr>
          <w:rFonts w:ascii="仿宋_GB2312" w:eastAsia="仿宋_GB2312" w:hint="eastAsia"/>
          <w:sz w:val="24"/>
        </w:rPr>
        <w:t>人</w:t>
      </w:r>
      <w:r w:rsidRPr="00C8779D">
        <w:rPr>
          <w:rFonts w:ascii="仿宋_GB2312" w:eastAsia="仿宋_GB2312" w:hint="eastAsia"/>
          <w:spacing w:val="-22"/>
          <w:sz w:val="24"/>
        </w:rPr>
        <w:t>；</w:t>
      </w:r>
      <w:r w:rsidRPr="00C8779D">
        <w:rPr>
          <w:rFonts w:ascii="仿宋_GB2312" w:eastAsia="仿宋_GB2312" w:hint="eastAsia"/>
          <w:sz w:val="24"/>
        </w:rPr>
        <w:t>参加智</w:t>
      </w:r>
      <w:r w:rsidRPr="00C8779D">
        <w:rPr>
          <w:rFonts w:ascii="仿宋_GB2312" w:eastAsia="仿宋_GB2312" w:hint="eastAsia"/>
          <w:spacing w:val="-16"/>
          <w:sz w:val="24"/>
        </w:rPr>
        <w:t>能</w:t>
      </w:r>
      <w:r w:rsidRPr="00C8779D">
        <w:rPr>
          <w:rFonts w:ascii="仿宋_GB2312" w:eastAsia="仿宋_GB2312" w:hint="eastAsia"/>
          <w:sz w:val="24"/>
        </w:rPr>
        <w:t>机器人项目市级活动中小学生总数</w:t>
      </w:r>
      <w:r w:rsidRPr="00C8779D">
        <w:rPr>
          <w:rFonts w:ascii="仿宋_GB2312" w:eastAsia="仿宋_GB2312" w:hint="eastAsia"/>
          <w:sz w:val="24"/>
          <w:u w:val="single"/>
        </w:rPr>
        <w:t>：</w:t>
      </w:r>
      <w:r w:rsidRPr="00C8779D">
        <w:rPr>
          <w:rFonts w:ascii="仿宋_GB2312" w:eastAsia="仿宋_GB2312" w:hint="eastAsia"/>
          <w:sz w:val="24"/>
          <w:u w:val="single"/>
        </w:rPr>
        <w:tab/>
      </w:r>
      <w:r w:rsidRPr="00C8779D">
        <w:rPr>
          <w:rFonts w:ascii="仿宋_GB2312" w:eastAsia="仿宋_GB2312" w:hint="eastAsia"/>
          <w:sz w:val="24"/>
        </w:rPr>
        <w:t>人。</w:t>
      </w:r>
    </w:p>
    <w:p w14:paraId="31B39FA3" w14:textId="77777777" w:rsidR="00E11F55" w:rsidRPr="00C8779D" w:rsidRDefault="007116A0">
      <w:pPr>
        <w:spacing w:before="2" w:line="242" w:lineRule="auto"/>
        <w:ind w:left="180" w:right="431" w:firstLine="480"/>
        <w:jc w:val="both"/>
        <w:rPr>
          <w:rFonts w:ascii="仿宋_GB2312" w:eastAsia="仿宋_GB2312"/>
          <w:sz w:val="24"/>
        </w:rPr>
      </w:pPr>
      <w:r w:rsidRPr="00C8779D">
        <w:rPr>
          <w:rFonts w:ascii="仿宋_GB2312" w:eastAsia="仿宋_GB2312" w:hint="eastAsia"/>
          <w:sz w:val="24"/>
        </w:rPr>
        <w:t>市级组织工作情况小结（1000 字以内）及市级创意智造项目器材使用情况可通过电子邮件一并提交。</w:t>
      </w:r>
    </w:p>
    <w:p w14:paraId="52FFEFFA" w14:textId="77777777" w:rsidR="00E11F55" w:rsidRPr="00C8779D" w:rsidRDefault="00E11F55">
      <w:pPr>
        <w:spacing w:line="242" w:lineRule="auto"/>
        <w:jc w:val="both"/>
        <w:rPr>
          <w:rFonts w:ascii="仿宋_GB2312" w:eastAsia="仿宋_GB2312"/>
          <w:sz w:val="24"/>
        </w:rPr>
        <w:sectPr w:rsidR="00E11F55" w:rsidRPr="00C8779D">
          <w:pgSz w:w="11910" w:h="16840"/>
          <w:pgMar w:top="1080" w:right="700" w:bottom="1380" w:left="1080" w:header="0" w:footer="1183" w:gutter="0"/>
          <w:cols w:space="720"/>
        </w:sectPr>
      </w:pPr>
    </w:p>
    <w:p w14:paraId="3FA639C3" w14:textId="77777777" w:rsidR="00E11F55" w:rsidRPr="00C8779D" w:rsidRDefault="007116A0">
      <w:pPr>
        <w:widowControl/>
        <w:spacing w:line="440" w:lineRule="exact"/>
        <w:rPr>
          <w:rFonts w:eastAsia="仿宋_GB2312"/>
          <w:sz w:val="28"/>
        </w:rPr>
      </w:pPr>
      <w:r w:rsidRPr="00C8779D">
        <w:rPr>
          <w:rFonts w:eastAsia="仿宋_GB2312"/>
          <w:bCs/>
          <w:sz w:val="32"/>
        </w:rPr>
        <w:lastRenderedPageBreak/>
        <w:t>附表</w:t>
      </w:r>
      <w:r w:rsidRPr="00C8779D">
        <w:rPr>
          <w:rFonts w:eastAsia="仿宋_GB2312" w:hint="eastAsia"/>
          <w:bCs/>
          <w:sz w:val="32"/>
        </w:rPr>
        <w:t>7</w:t>
      </w:r>
    </w:p>
    <w:p w14:paraId="6702D5EA" w14:textId="77777777" w:rsidR="00E11F55" w:rsidRPr="00C8779D" w:rsidRDefault="00E11F55">
      <w:pPr>
        <w:spacing w:line="400" w:lineRule="exact"/>
        <w:jc w:val="center"/>
        <w:rPr>
          <w:rFonts w:eastAsia="仿宋_GB2312"/>
          <w:b/>
          <w:sz w:val="36"/>
          <w:szCs w:val="30"/>
        </w:rPr>
      </w:pPr>
    </w:p>
    <w:p w14:paraId="72D5574F" w14:textId="77777777" w:rsidR="00E11F55" w:rsidRPr="00C8779D" w:rsidRDefault="007116A0">
      <w:pPr>
        <w:spacing w:line="400" w:lineRule="exact"/>
        <w:jc w:val="center"/>
        <w:rPr>
          <w:rFonts w:eastAsia="仿宋_GB2312"/>
          <w:b/>
          <w:sz w:val="32"/>
          <w:szCs w:val="32"/>
        </w:rPr>
      </w:pPr>
      <w:r w:rsidRPr="00C8779D">
        <w:rPr>
          <w:rFonts w:eastAsia="仿宋_GB2312" w:hint="eastAsia"/>
          <w:b/>
          <w:sz w:val="32"/>
          <w:szCs w:val="32"/>
        </w:rPr>
        <w:t>“</w:t>
      </w:r>
      <w:r w:rsidRPr="00C8779D">
        <w:rPr>
          <w:rFonts w:eastAsia="仿宋_GB2312" w:hint="eastAsia"/>
          <w:b/>
          <w:sz w:val="32"/>
          <w:szCs w:val="32"/>
        </w:rPr>
        <w:t>FLL</w:t>
      </w:r>
      <w:r w:rsidRPr="00C8779D">
        <w:rPr>
          <w:rFonts w:eastAsia="仿宋_GB2312" w:hint="eastAsia"/>
          <w:b/>
          <w:sz w:val="32"/>
          <w:szCs w:val="32"/>
        </w:rPr>
        <w:t>少儿探索科创活动项目”</w:t>
      </w:r>
      <w:r w:rsidRPr="00C8779D">
        <w:rPr>
          <w:rFonts w:eastAsia="仿宋_GB2312"/>
          <w:b/>
          <w:sz w:val="32"/>
          <w:szCs w:val="32"/>
        </w:rPr>
        <w:t>（组队）</w:t>
      </w:r>
      <w:r w:rsidRPr="00C8779D">
        <w:rPr>
          <w:rFonts w:eastAsia="仿宋_GB2312" w:hint="eastAsia"/>
          <w:b/>
          <w:sz w:val="32"/>
          <w:szCs w:val="32"/>
        </w:rPr>
        <w:t>推荐</w:t>
      </w:r>
      <w:r w:rsidRPr="00C8779D">
        <w:rPr>
          <w:rFonts w:eastAsia="仿宋_GB2312"/>
          <w:b/>
          <w:sz w:val="32"/>
          <w:szCs w:val="32"/>
        </w:rPr>
        <w:t>作品信息表</w:t>
      </w:r>
    </w:p>
    <w:p w14:paraId="7D8361B7" w14:textId="77777777" w:rsidR="00E11F55" w:rsidRPr="00C8779D" w:rsidRDefault="007116A0">
      <w:pPr>
        <w:ind w:right="560"/>
        <w:jc w:val="center"/>
        <w:rPr>
          <w:rFonts w:eastAsia="仿宋_GB2312"/>
          <w:sz w:val="28"/>
          <w:szCs w:val="28"/>
        </w:rPr>
      </w:pPr>
      <w:r w:rsidRPr="00C8779D">
        <w:rPr>
          <w:rFonts w:eastAsia="仿宋_GB2312"/>
          <w:sz w:val="28"/>
          <w:szCs w:val="28"/>
        </w:rPr>
        <w:t>（每队填写一表）</w:t>
      </w:r>
    </w:p>
    <w:p w14:paraId="3448989A" w14:textId="77777777" w:rsidR="00E11F55" w:rsidRPr="00C8779D" w:rsidRDefault="007116A0">
      <w:pPr>
        <w:ind w:right="560"/>
        <w:rPr>
          <w:rFonts w:eastAsia="仿宋_GB2312"/>
          <w:bCs/>
          <w:szCs w:val="21"/>
        </w:rPr>
      </w:pPr>
      <w:r w:rsidRPr="00C8779D">
        <w:rPr>
          <w:rFonts w:eastAsia="仿宋_GB2312"/>
          <w:sz w:val="28"/>
          <w:szCs w:val="28"/>
        </w:rPr>
        <w:t xml:space="preserve"> </w:t>
      </w:r>
      <w:r w:rsidRPr="00C8779D">
        <w:rPr>
          <w:rFonts w:eastAsia="仿宋_GB2312" w:hint="eastAsia"/>
          <w:sz w:val="28"/>
          <w:szCs w:val="28"/>
        </w:rPr>
        <w:t>市州：</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725"/>
        <w:gridCol w:w="2555"/>
        <w:gridCol w:w="2979"/>
        <w:gridCol w:w="851"/>
        <w:gridCol w:w="1417"/>
      </w:tblGrid>
      <w:tr w:rsidR="002006E7" w:rsidRPr="00C8779D" w14:paraId="70BCD0B7" w14:textId="77777777">
        <w:trPr>
          <w:trHeight w:val="968"/>
        </w:trPr>
        <w:tc>
          <w:tcPr>
            <w:tcW w:w="1979" w:type="dxa"/>
            <w:gridSpan w:val="2"/>
            <w:vAlign w:val="center"/>
          </w:tcPr>
          <w:p w14:paraId="60130DCE" w14:textId="77777777" w:rsidR="00E11F55" w:rsidRPr="00C8779D" w:rsidRDefault="007116A0">
            <w:pPr>
              <w:spacing w:before="120"/>
              <w:rPr>
                <w:rFonts w:ascii="仿宋_GB2312" w:eastAsia="仿宋_GB2312"/>
                <w:sz w:val="28"/>
                <w:szCs w:val="28"/>
              </w:rPr>
            </w:pPr>
            <w:r w:rsidRPr="00C8779D">
              <w:rPr>
                <w:rFonts w:ascii="仿宋_GB2312" w:eastAsia="仿宋_GB2312" w:hint="eastAsia"/>
                <w:sz w:val="28"/>
                <w:szCs w:val="28"/>
              </w:rPr>
              <w:t>作品名称</w:t>
            </w:r>
          </w:p>
        </w:tc>
        <w:tc>
          <w:tcPr>
            <w:tcW w:w="5534" w:type="dxa"/>
            <w:gridSpan w:val="2"/>
            <w:vAlign w:val="center"/>
          </w:tcPr>
          <w:p w14:paraId="56058B13" w14:textId="77777777" w:rsidR="00E11F55" w:rsidRPr="00C8779D" w:rsidRDefault="00E11F55">
            <w:pPr>
              <w:spacing w:before="120"/>
              <w:jc w:val="center"/>
              <w:rPr>
                <w:rFonts w:ascii="仿宋_GB2312" w:eastAsia="仿宋_GB2312"/>
                <w:sz w:val="28"/>
                <w:szCs w:val="28"/>
              </w:rPr>
            </w:pPr>
          </w:p>
        </w:tc>
        <w:tc>
          <w:tcPr>
            <w:tcW w:w="851" w:type="dxa"/>
            <w:vAlign w:val="center"/>
          </w:tcPr>
          <w:p w14:paraId="2DB53FAE"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作品大小</w:t>
            </w:r>
          </w:p>
        </w:tc>
        <w:tc>
          <w:tcPr>
            <w:tcW w:w="1417" w:type="dxa"/>
          </w:tcPr>
          <w:p w14:paraId="1D58BFA5"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 xml:space="preserve">   MB</w:t>
            </w:r>
          </w:p>
        </w:tc>
      </w:tr>
      <w:tr w:rsidR="002006E7" w:rsidRPr="00C8779D" w14:paraId="66743737" w14:textId="77777777">
        <w:trPr>
          <w:trHeight w:val="454"/>
        </w:trPr>
        <w:tc>
          <w:tcPr>
            <w:tcW w:w="1254" w:type="dxa"/>
            <w:vAlign w:val="center"/>
          </w:tcPr>
          <w:p w14:paraId="169FEA07"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队员姓名</w:t>
            </w:r>
          </w:p>
        </w:tc>
        <w:tc>
          <w:tcPr>
            <w:tcW w:w="725" w:type="dxa"/>
            <w:vAlign w:val="center"/>
          </w:tcPr>
          <w:p w14:paraId="0FE1D79A" w14:textId="77777777" w:rsidR="00E11F55" w:rsidRPr="00C8779D" w:rsidRDefault="007116A0">
            <w:pPr>
              <w:spacing w:before="120"/>
              <w:rPr>
                <w:rFonts w:ascii="仿宋_GB2312" w:eastAsia="仿宋_GB2312"/>
                <w:sz w:val="28"/>
                <w:szCs w:val="28"/>
              </w:rPr>
            </w:pPr>
            <w:r w:rsidRPr="00C8779D">
              <w:rPr>
                <w:rFonts w:ascii="仿宋_GB2312" w:eastAsia="仿宋_GB2312" w:hint="eastAsia"/>
                <w:sz w:val="28"/>
                <w:szCs w:val="28"/>
              </w:rPr>
              <w:t>性别</w:t>
            </w:r>
          </w:p>
        </w:tc>
        <w:tc>
          <w:tcPr>
            <w:tcW w:w="2555" w:type="dxa"/>
            <w:vAlign w:val="center"/>
          </w:tcPr>
          <w:p w14:paraId="6618E63E"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身份证号码</w:t>
            </w:r>
          </w:p>
        </w:tc>
        <w:tc>
          <w:tcPr>
            <w:tcW w:w="2979" w:type="dxa"/>
            <w:vAlign w:val="center"/>
          </w:tcPr>
          <w:p w14:paraId="6445B44F"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学籍所在学校</w:t>
            </w:r>
          </w:p>
          <w:p w14:paraId="61232818"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（按单位公章填写）</w:t>
            </w:r>
          </w:p>
        </w:tc>
        <w:tc>
          <w:tcPr>
            <w:tcW w:w="851" w:type="dxa"/>
            <w:vAlign w:val="center"/>
          </w:tcPr>
          <w:p w14:paraId="1CC6020E"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毕业年份</w:t>
            </w:r>
          </w:p>
        </w:tc>
        <w:tc>
          <w:tcPr>
            <w:tcW w:w="1417" w:type="dxa"/>
          </w:tcPr>
          <w:p w14:paraId="734984B0"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手机号码</w:t>
            </w:r>
          </w:p>
        </w:tc>
      </w:tr>
      <w:tr w:rsidR="002006E7" w:rsidRPr="00C8779D" w14:paraId="4AE43432" w14:textId="77777777">
        <w:trPr>
          <w:trHeight w:val="454"/>
        </w:trPr>
        <w:tc>
          <w:tcPr>
            <w:tcW w:w="1254" w:type="dxa"/>
            <w:vAlign w:val="center"/>
          </w:tcPr>
          <w:p w14:paraId="13772CBF" w14:textId="77777777" w:rsidR="00E11F55" w:rsidRPr="00C8779D" w:rsidRDefault="00E11F55">
            <w:pPr>
              <w:jc w:val="center"/>
              <w:rPr>
                <w:rFonts w:ascii="仿宋_GB2312" w:eastAsia="仿宋_GB2312"/>
                <w:sz w:val="28"/>
                <w:szCs w:val="28"/>
              </w:rPr>
            </w:pPr>
          </w:p>
        </w:tc>
        <w:tc>
          <w:tcPr>
            <w:tcW w:w="725" w:type="dxa"/>
            <w:vAlign w:val="center"/>
          </w:tcPr>
          <w:p w14:paraId="5DFC6736" w14:textId="77777777" w:rsidR="00E11F55" w:rsidRPr="00C8779D" w:rsidRDefault="00E11F55">
            <w:pPr>
              <w:jc w:val="center"/>
              <w:rPr>
                <w:rFonts w:ascii="仿宋_GB2312" w:eastAsia="仿宋_GB2312"/>
                <w:sz w:val="28"/>
                <w:szCs w:val="28"/>
              </w:rPr>
            </w:pPr>
          </w:p>
        </w:tc>
        <w:tc>
          <w:tcPr>
            <w:tcW w:w="2555" w:type="dxa"/>
            <w:vAlign w:val="center"/>
          </w:tcPr>
          <w:p w14:paraId="37107BED" w14:textId="77777777" w:rsidR="00E11F55" w:rsidRPr="00C8779D" w:rsidRDefault="00E11F55">
            <w:pPr>
              <w:jc w:val="center"/>
              <w:rPr>
                <w:rFonts w:ascii="仿宋_GB2312" w:eastAsia="仿宋_GB2312"/>
                <w:sz w:val="28"/>
                <w:szCs w:val="28"/>
              </w:rPr>
            </w:pPr>
          </w:p>
        </w:tc>
        <w:tc>
          <w:tcPr>
            <w:tcW w:w="2979" w:type="dxa"/>
            <w:vAlign w:val="center"/>
          </w:tcPr>
          <w:p w14:paraId="0E6F0FDD" w14:textId="77777777" w:rsidR="00E11F55" w:rsidRPr="00C8779D" w:rsidRDefault="00E11F55">
            <w:pPr>
              <w:ind w:firstLineChars="500" w:firstLine="1400"/>
              <w:jc w:val="center"/>
              <w:rPr>
                <w:rFonts w:ascii="仿宋_GB2312" w:eastAsia="仿宋_GB2312"/>
                <w:sz w:val="28"/>
                <w:szCs w:val="28"/>
              </w:rPr>
            </w:pPr>
          </w:p>
        </w:tc>
        <w:tc>
          <w:tcPr>
            <w:tcW w:w="851" w:type="dxa"/>
            <w:vAlign w:val="center"/>
          </w:tcPr>
          <w:p w14:paraId="55C03FD1" w14:textId="77777777" w:rsidR="00E11F55" w:rsidRPr="00C8779D" w:rsidRDefault="00E11F55">
            <w:pPr>
              <w:ind w:firstLineChars="500" w:firstLine="1400"/>
              <w:jc w:val="center"/>
              <w:rPr>
                <w:rFonts w:ascii="仿宋_GB2312" w:eastAsia="仿宋_GB2312"/>
                <w:sz w:val="28"/>
                <w:szCs w:val="28"/>
              </w:rPr>
            </w:pPr>
          </w:p>
        </w:tc>
        <w:tc>
          <w:tcPr>
            <w:tcW w:w="1417" w:type="dxa"/>
          </w:tcPr>
          <w:p w14:paraId="4B5D070C" w14:textId="77777777" w:rsidR="00E11F55" w:rsidRPr="00C8779D" w:rsidRDefault="00E11F55">
            <w:pPr>
              <w:ind w:firstLineChars="500" w:firstLine="1400"/>
              <w:jc w:val="center"/>
              <w:rPr>
                <w:rFonts w:ascii="仿宋_GB2312" w:eastAsia="仿宋_GB2312"/>
                <w:sz w:val="28"/>
                <w:szCs w:val="28"/>
              </w:rPr>
            </w:pPr>
          </w:p>
        </w:tc>
      </w:tr>
      <w:tr w:rsidR="002006E7" w:rsidRPr="00C8779D" w14:paraId="68C9F896" w14:textId="77777777">
        <w:trPr>
          <w:trHeight w:val="454"/>
        </w:trPr>
        <w:tc>
          <w:tcPr>
            <w:tcW w:w="1254" w:type="dxa"/>
            <w:vAlign w:val="center"/>
          </w:tcPr>
          <w:p w14:paraId="2FB33E07" w14:textId="77777777" w:rsidR="00E11F55" w:rsidRPr="00C8779D" w:rsidRDefault="00E11F55">
            <w:pPr>
              <w:jc w:val="center"/>
              <w:rPr>
                <w:rFonts w:ascii="仿宋_GB2312" w:eastAsia="仿宋_GB2312"/>
                <w:sz w:val="28"/>
                <w:szCs w:val="28"/>
              </w:rPr>
            </w:pPr>
          </w:p>
        </w:tc>
        <w:tc>
          <w:tcPr>
            <w:tcW w:w="725" w:type="dxa"/>
            <w:vAlign w:val="center"/>
          </w:tcPr>
          <w:p w14:paraId="0A5F608C" w14:textId="77777777" w:rsidR="00E11F55" w:rsidRPr="00C8779D" w:rsidRDefault="00E11F55">
            <w:pPr>
              <w:jc w:val="center"/>
              <w:rPr>
                <w:rFonts w:ascii="仿宋_GB2312" w:eastAsia="仿宋_GB2312"/>
                <w:sz w:val="28"/>
                <w:szCs w:val="28"/>
              </w:rPr>
            </w:pPr>
          </w:p>
        </w:tc>
        <w:tc>
          <w:tcPr>
            <w:tcW w:w="2555" w:type="dxa"/>
            <w:vAlign w:val="center"/>
          </w:tcPr>
          <w:p w14:paraId="080791B6" w14:textId="77777777" w:rsidR="00E11F55" w:rsidRPr="00C8779D" w:rsidRDefault="00E11F55">
            <w:pPr>
              <w:jc w:val="center"/>
              <w:rPr>
                <w:rFonts w:ascii="仿宋_GB2312" w:eastAsia="仿宋_GB2312"/>
                <w:sz w:val="28"/>
                <w:szCs w:val="28"/>
              </w:rPr>
            </w:pPr>
          </w:p>
        </w:tc>
        <w:tc>
          <w:tcPr>
            <w:tcW w:w="2979" w:type="dxa"/>
            <w:vAlign w:val="center"/>
          </w:tcPr>
          <w:p w14:paraId="256DA519" w14:textId="77777777" w:rsidR="00E11F55" w:rsidRPr="00C8779D" w:rsidRDefault="00E11F55">
            <w:pPr>
              <w:ind w:firstLineChars="500" w:firstLine="1400"/>
              <w:jc w:val="center"/>
              <w:rPr>
                <w:rFonts w:ascii="仿宋_GB2312" w:eastAsia="仿宋_GB2312"/>
                <w:sz w:val="28"/>
                <w:szCs w:val="28"/>
              </w:rPr>
            </w:pPr>
          </w:p>
        </w:tc>
        <w:tc>
          <w:tcPr>
            <w:tcW w:w="851" w:type="dxa"/>
            <w:vAlign w:val="center"/>
          </w:tcPr>
          <w:p w14:paraId="7A636979" w14:textId="77777777" w:rsidR="00E11F55" w:rsidRPr="00C8779D" w:rsidRDefault="00E11F55">
            <w:pPr>
              <w:ind w:firstLineChars="500" w:firstLine="1400"/>
              <w:jc w:val="center"/>
              <w:rPr>
                <w:rFonts w:ascii="仿宋_GB2312" w:eastAsia="仿宋_GB2312"/>
                <w:sz w:val="28"/>
                <w:szCs w:val="28"/>
              </w:rPr>
            </w:pPr>
          </w:p>
        </w:tc>
        <w:tc>
          <w:tcPr>
            <w:tcW w:w="1417" w:type="dxa"/>
          </w:tcPr>
          <w:p w14:paraId="52D24C67" w14:textId="77777777" w:rsidR="00E11F55" w:rsidRPr="00C8779D" w:rsidRDefault="00E11F55">
            <w:pPr>
              <w:ind w:firstLineChars="500" w:firstLine="1400"/>
              <w:jc w:val="center"/>
              <w:rPr>
                <w:rFonts w:ascii="仿宋_GB2312" w:eastAsia="仿宋_GB2312"/>
                <w:sz w:val="28"/>
                <w:szCs w:val="28"/>
              </w:rPr>
            </w:pPr>
          </w:p>
        </w:tc>
      </w:tr>
      <w:tr w:rsidR="002006E7" w:rsidRPr="00C8779D" w14:paraId="075209E0" w14:textId="77777777">
        <w:trPr>
          <w:trHeight w:val="454"/>
        </w:trPr>
        <w:tc>
          <w:tcPr>
            <w:tcW w:w="1254" w:type="dxa"/>
            <w:vAlign w:val="center"/>
          </w:tcPr>
          <w:p w14:paraId="27528549" w14:textId="77777777" w:rsidR="00E11F55" w:rsidRPr="00C8779D" w:rsidRDefault="00E11F55">
            <w:pPr>
              <w:jc w:val="center"/>
              <w:rPr>
                <w:rFonts w:ascii="仿宋_GB2312" w:eastAsia="仿宋_GB2312"/>
                <w:sz w:val="28"/>
                <w:szCs w:val="28"/>
              </w:rPr>
            </w:pPr>
          </w:p>
        </w:tc>
        <w:tc>
          <w:tcPr>
            <w:tcW w:w="725" w:type="dxa"/>
            <w:vAlign w:val="center"/>
          </w:tcPr>
          <w:p w14:paraId="23CFFF7D" w14:textId="77777777" w:rsidR="00E11F55" w:rsidRPr="00C8779D" w:rsidRDefault="00E11F55">
            <w:pPr>
              <w:jc w:val="center"/>
              <w:rPr>
                <w:rFonts w:ascii="仿宋_GB2312" w:eastAsia="仿宋_GB2312"/>
                <w:sz w:val="28"/>
                <w:szCs w:val="28"/>
              </w:rPr>
            </w:pPr>
          </w:p>
        </w:tc>
        <w:tc>
          <w:tcPr>
            <w:tcW w:w="2555" w:type="dxa"/>
            <w:vAlign w:val="center"/>
          </w:tcPr>
          <w:p w14:paraId="7D891A33" w14:textId="77777777" w:rsidR="00E11F55" w:rsidRPr="00C8779D" w:rsidRDefault="00E11F55">
            <w:pPr>
              <w:jc w:val="center"/>
              <w:rPr>
                <w:rFonts w:ascii="仿宋_GB2312" w:eastAsia="仿宋_GB2312"/>
                <w:sz w:val="28"/>
                <w:szCs w:val="28"/>
              </w:rPr>
            </w:pPr>
          </w:p>
        </w:tc>
        <w:tc>
          <w:tcPr>
            <w:tcW w:w="2979" w:type="dxa"/>
            <w:vAlign w:val="center"/>
          </w:tcPr>
          <w:p w14:paraId="0FBF14C9" w14:textId="77777777" w:rsidR="00E11F55" w:rsidRPr="00C8779D" w:rsidRDefault="00E11F55">
            <w:pPr>
              <w:ind w:firstLineChars="500" w:firstLine="1400"/>
              <w:jc w:val="center"/>
              <w:rPr>
                <w:rFonts w:ascii="仿宋_GB2312" w:eastAsia="仿宋_GB2312"/>
                <w:sz w:val="28"/>
                <w:szCs w:val="28"/>
              </w:rPr>
            </w:pPr>
          </w:p>
        </w:tc>
        <w:tc>
          <w:tcPr>
            <w:tcW w:w="851" w:type="dxa"/>
            <w:vAlign w:val="center"/>
          </w:tcPr>
          <w:p w14:paraId="308D190B" w14:textId="77777777" w:rsidR="00E11F55" w:rsidRPr="00C8779D" w:rsidRDefault="00E11F55">
            <w:pPr>
              <w:ind w:firstLineChars="500" w:firstLine="1400"/>
              <w:jc w:val="center"/>
              <w:rPr>
                <w:rFonts w:ascii="仿宋_GB2312" w:eastAsia="仿宋_GB2312"/>
                <w:sz w:val="28"/>
                <w:szCs w:val="28"/>
              </w:rPr>
            </w:pPr>
          </w:p>
        </w:tc>
        <w:tc>
          <w:tcPr>
            <w:tcW w:w="1417" w:type="dxa"/>
          </w:tcPr>
          <w:p w14:paraId="3006936A" w14:textId="77777777" w:rsidR="00E11F55" w:rsidRPr="00C8779D" w:rsidRDefault="00E11F55">
            <w:pPr>
              <w:ind w:firstLineChars="500" w:firstLine="1400"/>
              <w:jc w:val="center"/>
              <w:rPr>
                <w:rFonts w:ascii="仿宋_GB2312" w:eastAsia="仿宋_GB2312"/>
                <w:sz w:val="28"/>
                <w:szCs w:val="28"/>
              </w:rPr>
            </w:pPr>
          </w:p>
        </w:tc>
      </w:tr>
      <w:tr w:rsidR="002006E7" w:rsidRPr="00C8779D" w14:paraId="0FE4B839" w14:textId="77777777">
        <w:trPr>
          <w:trHeight w:val="454"/>
        </w:trPr>
        <w:tc>
          <w:tcPr>
            <w:tcW w:w="1254" w:type="dxa"/>
            <w:vAlign w:val="center"/>
          </w:tcPr>
          <w:p w14:paraId="71518AF9" w14:textId="77777777" w:rsidR="00E11F55" w:rsidRPr="00C8779D" w:rsidRDefault="00E11F55">
            <w:pPr>
              <w:jc w:val="center"/>
              <w:rPr>
                <w:rFonts w:ascii="仿宋_GB2312" w:eastAsia="仿宋_GB2312"/>
                <w:sz w:val="28"/>
                <w:szCs w:val="28"/>
              </w:rPr>
            </w:pPr>
          </w:p>
        </w:tc>
        <w:tc>
          <w:tcPr>
            <w:tcW w:w="725" w:type="dxa"/>
            <w:vAlign w:val="center"/>
          </w:tcPr>
          <w:p w14:paraId="604D5FED" w14:textId="77777777" w:rsidR="00E11F55" w:rsidRPr="00C8779D" w:rsidRDefault="00E11F55">
            <w:pPr>
              <w:jc w:val="center"/>
              <w:rPr>
                <w:rFonts w:ascii="仿宋_GB2312" w:eastAsia="仿宋_GB2312"/>
                <w:sz w:val="28"/>
                <w:szCs w:val="28"/>
              </w:rPr>
            </w:pPr>
          </w:p>
        </w:tc>
        <w:tc>
          <w:tcPr>
            <w:tcW w:w="2555" w:type="dxa"/>
            <w:vAlign w:val="center"/>
          </w:tcPr>
          <w:p w14:paraId="1365EF7A" w14:textId="77777777" w:rsidR="00E11F55" w:rsidRPr="00C8779D" w:rsidRDefault="00E11F55">
            <w:pPr>
              <w:jc w:val="center"/>
              <w:rPr>
                <w:rFonts w:ascii="仿宋_GB2312" w:eastAsia="仿宋_GB2312"/>
                <w:sz w:val="28"/>
                <w:szCs w:val="28"/>
              </w:rPr>
            </w:pPr>
          </w:p>
        </w:tc>
        <w:tc>
          <w:tcPr>
            <w:tcW w:w="2979" w:type="dxa"/>
            <w:vAlign w:val="center"/>
          </w:tcPr>
          <w:p w14:paraId="48A0CFC5" w14:textId="77777777" w:rsidR="00E11F55" w:rsidRPr="00C8779D" w:rsidRDefault="00E11F55">
            <w:pPr>
              <w:ind w:firstLineChars="500" w:firstLine="1400"/>
              <w:jc w:val="center"/>
              <w:rPr>
                <w:rFonts w:ascii="仿宋_GB2312" w:eastAsia="仿宋_GB2312"/>
                <w:sz w:val="28"/>
                <w:szCs w:val="28"/>
              </w:rPr>
            </w:pPr>
          </w:p>
        </w:tc>
        <w:tc>
          <w:tcPr>
            <w:tcW w:w="851" w:type="dxa"/>
            <w:vAlign w:val="center"/>
          </w:tcPr>
          <w:p w14:paraId="5C4F9819" w14:textId="77777777" w:rsidR="00E11F55" w:rsidRPr="00C8779D" w:rsidRDefault="00E11F55">
            <w:pPr>
              <w:ind w:firstLineChars="500" w:firstLine="1400"/>
              <w:jc w:val="center"/>
              <w:rPr>
                <w:rFonts w:ascii="仿宋_GB2312" w:eastAsia="仿宋_GB2312"/>
                <w:sz w:val="28"/>
                <w:szCs w:val="28"/>
              </w:rPr>
            </w:pPr>
          </w:p>
        </w:tc>
        <w:tc>
          <w:tcPr>
            <w:tcW w:w="1417" w:type="dxa"/>
          </w:tcPr>
          <w:p w14:paraId="748AE79F" w14:textId="77777777" w:rsidR="00E11F55" w:rsidRPr="00C8779D" w:rsidRDefault="00E11F55">
            <w:pPr>
              <w:ind w:firstLineChars="500" w:firstLine="1400"/>
              <w:jc w:val="center"/>
              <w:rPr>
                <w:rFonts w:ascii="仿宋_GB2312" w:eastAsia="仿宋_GB2312"/>
                <w:sz w:val="28"/>
                <w:szCs w:val="28"/>
              </w:rPr>
            </w:pPr>
          </w:p>
        </w:tc>
      </w:tr>
      <w:tr w:rsidR="002006E7" w:rsidRPr="00C8779D" w14:paraId="60B405BE" w14:textId="77777777">
        <w:trPr>
          <w:trHeight w:val="454"/>
        </w:trPr>
        <w:tc>
          <w:tcPr>
            <w:tcW w:w="1254" w:type="dxa"/>
            <w:vAlign w:val="center"/>
          </w:tcPr>
          <w:p w14:paraId="547C271E"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指导教师姓名</w:t>
            </w:r>
          </w:p>
        </w:tc>
        <w:tc>
          <w:tcPr>
            <w:tcW w:w="725" w:type="dxa"/>
            <w:vAlign w:val="center"/>
          </w:tcPr>
          <w:p w14:paraId="39F57D85"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性别</w:t>
            </w:r>
          </w:p>
        </w:tc>
        <w:tc>
          <w:tcPr>
            <w:tcW w:w="2555" w:type="dxa"/>
            <w:vAlign w:val="center"/>
          </w:tcPr>
          <w:p w14:paraId="19DD2612"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职务/职称</w:t>
            </w:r>
          </w:p>
        </w:tc>
        <w:tc>
          <w:tcPr>
            <w:tcW w:w="3830" w:type="dxa"/>
            <w:gridSpan w:val="2"/>
            <w:vAlign w:val="center"/>
          </w:tcPr>
          <w:p w14:paraId="540A3058"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所在单位</w:t>
            </w:r>
          </w:p>
          <w:p w14:paraId="25ED7577"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（按单位公章填写）</w:t>
            </w:r>
          </w:p>
        </w:tc>
        <w:tc>
          <w:tcPr>
            <w:tcW w:w="1417" w:type="dxa"/>
          </w:tcPr>
          <w:p w14:paraId="21C01360"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手机号码</w:t>
            </w:r>
          </w:p>
        </w:tc>
      </w:tr>
      <w:tr w:rsidR="002006E7" w:rsidRPr="00C8779D" w14:paraId="0F62478A" w14:textId="77777777">
        <w:trPr>
          <w:trHeight w:val="454"/>
        </w:trPr>
        <w:tc>
          <w:tcPr>
            <w:tcW w:w="1254" w:type="dxa"/>
            <w:vAlign w:val="center"/>
          </w:tcPr>
          <w:p w14:paraId="754D28E1" w14:textId="77777777" w:rsidR="00E11F55" w:rsidRPr="00C8779D" w:rsidRDefault="00E11F55">
            <w:pPr>
              <w:jc w:val="center"/>
              <w:rPr>
                <w:rFonts w:ascii="仿宋_GB2312" w:eastAsia="仿宋_GB2312"/>
                <w:sz w:val="28"/>
                <w:szCs w:val="28"/>
              </w:rPr>
            </w:pPr>
          </w:p>
        </w:tc>
        <w:tc>
          <w:tcPr>
            <w:tcW w:w="725" w:type="dxa"/>
            <w:vAlign w:val="center"/>
          </w:tcPr>
          <w:p w14:paraId="2C263E4B" w14:textId="77777777" w:rsidR="00E11F55" w:rsidRPr="00C8779D" w:rsidRDefault="00E11F55">
            <w:pPr>
              <w:jc w:val="center"/>
              <w:rPr>
                <w:rFonts w:ascii="仿宋_GB2312" w:eastAsia="仿宋_GB2312"/>
                <w:sz w:val="28"/>
                <w:szCs w:val="28"/>
              </w:rPr>
            </w:pPr>
          </w:p>
        </w:tc>
        <w:tc>
          <w:tcPr>
            <w:tcW w:w="2555" w:type="dxa"/>
            <w:vAlign w:val="center"/>
          </w:tcPr>
          <w:p w14:paraId="52309524" w14:textId="77777777" w:rsidR="00E11F55" w:rsidRPr="00C8779D" w:rsidRDefault="00E11F55">
            <w:pPr>
              <w:jc w:val="center"/>
              <w:rPr>
                <w:rFonts w:ascii="仿宋_GB2312" w:eastAsia="仿宋_GB2312"/>
                <w:sz w:val="28"/>
                <w:szCs w:val="28"/>
              </w:rPr>
            </w:pPr>
          </w:p>
        </w:tc>
        <w:tc>
          <w:tcPr>
            <w:tcW w:w="3830" w:type="dxa"/>
            <w:gridSpan w:val="2"/>
            <w:vAlign w:val="center"/>
          </w:tcPr>
          <w:p w14:paraId="2CD67460" w14:textId="77777777" w:rsidR="00E11F55" w:rsidRPr="00C8779D" w:rsidRDefault="00E11F55">
            <w:pPr>
              <w:ind w:firstLineChars="500" w:firstLine="1400"/>
              <w:jc w:val="center"/>
              <w:rPr>
                <w:rFonts w:ascii="仿宋_GB2312" w:eastAsia="仿宋_GB2312"/>
                <w:sz w:val="28"/>
                <w:szCs w:val="28"/>
              </w:rPr>
            </w:pPr>
          </w:p>
        </w:tc>
        <w:tc>
          <w:tcPr>
            <w:tcW w:w="1417" w:type="dxa"/>
          </w:tcPr>
          <w:p w14:paraId="3A3B48BD" w14:textId="77777777" w:rsidR="00E11F55" w:rsidRPr="00C8779D" w:rsidRDefault="00E11F55">
            <w:pPr>
              <w:ind w:firstLineChars="500" w:firstLine="1400"/>
              <w:jc w:val="center"/>
              <w:rPr>
                <w:rFonts w:ascii="仿宋_GB2312" w:eastAsia="仿宋_GB2312"/>
                <w:sz w:val="28"/>
                <w:szCs w:val="28"/>
              </w:rPr>
            </w:pPr>
          </w:p>
        </w:tc>
      </w:tr>
      <w:tr w:rsidR="002006E7" w:rsidRPr="00C8779D" w14:paraId="600AAF05" w14:textId="77777777">
        <w:trPr>
          <w:trHeight w:val="454"/>
        </w:trPr>
        <w:tc>
          <w:tcPr>
            <w:tcW w:w="1979" w:type="dxa"/>
            <w:gridSpan w:val="2"/>
          </w:tcPr>
          <w:p w14:paraId="485F3A8C"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电子邮箱</w:t>
            </w:r>
          </w:p>
        </w:tc>
        <w:tc>
          <w:tcPr>
            <w:tcW w:w="7802" w:type="dxa"/>
            <w:gridSpan w:val="4"/>
          </w:tcPr>
          <w:p w14:paraId="0855D64B" w14:textId="77777777" w:rsidR="00E11F55" w:rsidRPr="00C8779D" w:rsidRDefault="007116A0">
            <w:pPr>
              <w:spacing w:before="120"/>
              <w:rPr>
                <w:rFonts w:ascii="仿宋_GB2312" w:eastAsia="仿宋_GB2312"/>
                <w:sz w:val="28"/>
                <w:szCs w:val="28"/>
              </w:rPr>
            </w:pPr>
            <w:r w:rsidRPr="00C8779D">
              <w:rPr>
                <w:rFonts w:ascii="仿宋_GB2312" w:eastAsia="仿宋_GB2312" w:hint="eastAsia"/>
                <w:sz w:val="28"/>
                <w:szCs w:val="28"/>
              </w:rPr>
              <w:t xml:space="preserve">指导教师：         </w:t>
            </w:r>
            <w:r w:rsidRPr="00C8779D">
              <w:rPr>
                <w:rFonts w:ascii="仿宋_GB2312" w:eastAsia="仿宋_GB2312" w:hint="eastAsia"/>
                <w:bCs/>
                <w:sz w:val="28"/>
                <w:szCs w:val="28"/>
              </w:rPr>
              <w:t>@</w:t>
            </w:r>
          </w:p>
        </w:tc>
      </w:tr>
      <w:tr w:rsidR="002006E7" w:rsidRPr="00C8779D" w14:paraId="7BE69DE6" w14:textId="77777777">
        <w:trPr>
          <w:cantSplit/>
          <w:trHeight w:val="2059"/>
        </w:trPr>
        <w:tc>
          <w:tcPr>
            <w:tcW w:w="9781" w:type="dxa"/>
            <w:gridSpan w:val="6"/>
            <w:tcBorders>
              <w:bottom w:val="dashed" w:sz="4" w:space="0" w:color="auto"/>
            </w:tcBorders>
          </w:tcPr>
          <w:p w14:paraId="14E9405D" w14:textId="77777777" w:rsidR="00E11F55" w:rsidRPr="00C8779D" w:rsidRDefault="00E11F55">
            <w:pPr>
              <w:rPr>
                <w:rFonts w:ascii="仿宋_GB2312" w:eastAsia="仿宋_GB2312"/>
                <w:bCs/>
                <w:sz w:val="28"/>
                <w:szCs w:val="28"/>
              </w:rPr>
            </w:pPr>
          </w:p>
          <w:p w14:paraId="5356F8B1" w14:textId="77777777" w:rsidR="00E11F55" w:rsidRPr="00C8779D" w:rsidRDefault="00E11F55">
            <w:pPr>
              <w:rPr>
                <w:rFonts w:ascii="仿宋_GB2312" w:eastAsia="仿宋_GB2312"/>
                <w:bCs/>
                <w:sz w:val="28"/>
                <w:szCs w:val="28"/>
              </w:rPr>
            </w:pPr>
          </w:p>
          <w:p w14:paraId="4A8F6E06" w14:textId="77777777" w:rsidR="00E11F55" w:rsidRPr="00C8779D" w:rsidRDefault="00E11F55">
            <w:pPr>
              <w:rPr>
                <w:rFonts w:ascii="仿宋_GB2312" w:eastAsia="仿宋_GB2312"/>
                <w:bCs/>
                <w:sz w:val="28"/>
                <w:szCs w:val="28"/>
              </w:rPr>
            </w:pPr>
          </w:p>
          <w:p w14:paraId="7B7CC035" w14:textId="77777777" w:rsidR="00E11F55" w:rsidRPr="00C8779D" w:rsidRDefault="007116A0">
            <w:pPr>
              <w:jc w:val="center"/>
              <w:rPr>
                <w:rFonts w:ascii="仿宋_GB2312" w:eastAsia="仿宋_GB2312"/>
                <w:bCs/>
                <w:sz w:val="28"/>
                <w:szCs w:val="28"/>
              </w:rPr>
            </w:pPr>
            <w:r w:rsidRPr="00C8779D">
              <w:rPr>
                <w:rFonts w:ascii="仿宋_GB2312" w:eastAsia="仿宋_GB2312" w:hint="eastAsia"/>
                <w:bCs/>
                <w:sz w:val="28"/>
                <w:szCs w:val="28"/>
              </w:rPr>
              <w:t>队员两寸免冠照片</w:t>
            </w:r>
          </w:p>
        </w:tc>
      </w:tr>
      <w:tr w:rsidR="002006E7" w:rsidRPr="00C8779D" w14:paraId="30800D17" w14:textId="77777777">
        <w:trPr>
          <w:cantSplit/>
          <w:trHeight w:val="503"/>
        </w:trPr>
        <w:tc>
          <w:tcPr>
            <w:tcW w:w="9781" w:type="dxa"/>
            <w:gridSpan w:val="6"/>
            <w:tcBorders>
              <w:top w:val="dashed" w:sz="4" w:space="0" w:color="auto"/>
            </w:tcBorders>
            <w:vAlign w:val="center"/>
          </w:tcPr>
          <w:p w14:paraId="59446914" w14:textId="77777777" w:rsidR="00E11F55" w:rsidRPr="00C8779D" w:rsidRDefault="007116A0">
            <w:pPr>
              <w:rPr>
                <w:rFonts w:ascii="仿宋_GB2312" w:eastAsia="仿宋_GB2312"/>
                <w:bCs/>
                <w:sz w:val="28"/>
                <w:szCs w:val="28"/>
              </w:rPr>
            </w:pPr>
            <w:r w:rsidRPr="00C8779D">
              <w:rPr>
                <w:rFonts w:ascii="仿宋_GB2312" w:eastAsia="仿宋_GB2312" w:hint="eastAsia"/>
                <w:bCs/>
                <w:sz w:val="28"/>
                <w:szCs w:val="28"/>
              </w:rPr>
              <w:t>队员签名：</w:t>
            </w:r>
          </w:p>
        </w:tc>
      </w:tr>
    </w:tbl>
    <w:p w14:paraId="3B83099E" w14:textId="77777777" w:rsidR="00E11F55" w:rsidRPr="00C8779D" w:rsidRDefault="007116A0">
      <w:pPr>
        <w:pStyle w:val="a4"/>
        <w:spacing w:line="300" w:lineRule="exact"/>
        <w:ind w:left="440" w:firstLineChars="100" w:firstLine="280"/>
        <w:rPr>
          <w:rFonts w:ascii="Times New Roman"/>
          <w:sz w:val="28"/>
          <w:szCs w:val="28"/>
        </w:rPr>
      </w:pPr>
      <w:r w:rsidRPr="00C8779D">
        <w:rPr>
          <w:rFonts w:ascii="Times New Roman"/>
          <w:sz w:val="28"/>
          <w:szCs w:val="28"/>
        </w:rPr>
        <w:t>我们在此确认并承诺：已仔细阅读规则，了解其含义并将严格遵守。</w:t>
      </w:r>
    </w:p>
    <w:p w14:paraId="2D14B935" w14:textId="77777777" w:rsidR="00E11F55" w:rsidRPr="00C8779D" w:rsidRDefault="007116A0">
      <w:pPr>
        <w:widowControl/>
        <w:spacing w:line="440" w:lineRule="exact"/>
        <w:rPr>
          <w:rFonts w:ascii="Times New Roman"/>
          <w:sz w:val="24"/>
        </w:rPr>
      </w:pPr>
      <w:r w:rsidRPr="00C8779D">
        <w:rPr>
          <w:rFonts w:ascii="Times New Roman"/>
          <w:sz w:val="24"/>
        </w:rPr>
        <w:br w:type="page"/>
      </w:r>
      <w:r w:rsidRPr="00C8779D">
        <w:rPr>
          <w:rFonts w:eastAsia="仿宋_GB2312"/>
          <w:bCs/>
          <w:sz w:val="32"/>
        </w:rPr>
        <w:lastRenderedPageBreak/>
        <w:t>附表</w:t>
      </w:r>
      <w:r w:rsidRPr="00C8779D">
        <w:rPr>
          <w:rFonts w:eastAsia="仿宋_GB2312" w:hint="eastAsia"/>
          <w:bCs/>
          <w:sz w:val="32"/>
        </w:rPr>
        <w:t>8</w:t>
      </w:r>
    </w:p>
    <w:p w14:paraId="0F11F2AF" w14:textId="77777777" w:rsidR="00E11F55" w:rsidRPr="00C8779D" w:rsidRDefault="00E11F55">
      <w:pPr>
        <w:spacing w:line="400" w:lineRule="exact"/>
        <w:jc w:val="center"/>
        <w:rPr>
          <w:rFonts w:eastAsia="仿宋_GB2312"/>
          <w:b/>
          <w:sz w:val="36"/>
          <w:szCs w:val="30"/>
        </w:rPr>
      </w:pPr>
    </w:p>
    <w:p w14:paraId="3E97E18A" w14:textId="77777777" w:rsidR="00E11F55" w:rsidRPr="00C8779D" w:rsidRDefault="007116A0">
      <w:pPr>
        <w:spacing w:line="400" w:lineRule="exact"/>
        <w:jc w:val="center"/>
        <w:rPr>
          <w:rFonts w:eastAsia="仿宋_GB2312"/>
          <w:bCs/>
          <w:sz w:val="28"/>
          <w:szCs w:val="28"/>
        </w:rPr>
      </w:pPr>
      <w:r w:rsidRPr="00C8779D">
        <w:rPr>
          <w:rFonts w:eastAsia="仿宋_GB2312" w:hint="eastAsia"/>
          <w:b/>
          <w:sz w:val="32"/>
          <w:szCs w:val="32"/>
        </w:rPr>
        <w:t>“</w:t>
      </w:r>
      <w:r w:rsidRPr="00C8779D">
        <w:rPr>
          <w:rFonts w:eastAsia="仿宋_GB2312" w:hint="eastAsia"/>
          <w:b/>
          <w:sz w:val="32"/>
          <w:szCs w:val="32"/>
        </w:rPr>
        <w:t>FLL</w:t>
      </w:r>
      <w:r w:rsidRPr="00C8779D">
        <w:rPr>
          <w:rFonts w:eastAsia="仿宋_GB2312" w:hint="eastAsia"/>
          <w:b/>
          <w:sz w:val="32"/>
          <w:szCs w:val="32"/>
        </w:rPr>
        <w:t>青少年机器人挑战项目”</w:t>
      </w:r>
      <w:r w:rsidRPr="00C8779D">
        <w:rPr>
          <w:rFonts w:eastAsia="仿宋_GB2312"/>
          <w:b/>
          <w:sz w:val="32"/>
          <w:szCs w:val="32"/>
        </w:rPr>
        <w:t>（组队）报名表</w:t>
      </w:r>
    </w:p>
    <w:tbl>
      <w:tblPr>
        <w:tblW w:w="97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6"/>
        <w:gridCol w:w="720"/>
        <w:gridCol w:w="2983"/>
        <w:gridCol w:w="2798"/>
        <w:gridCol w:w="985"/>
        <w:gridCol w:w="985"/>
      </w:tblGrid>
      <w:tr w:rsidR="002006E7" w:rsidRPr="00C8779D" w14:paraId="14DB62E7" w14:textId="77777777">
        <w:trPr>
          <w:trHeight w:val="1388"/>
        </w:trPr>
        <w:tc>
          <w:tcPr>
            <w:tcW w:w="1246" w:type="dxa"/>
            <w:vAlign w:val="center"/>
          </w:tcPr>
          <w:p w14:paraId="63B44D49"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队员姓名</w:t>
            </w:r>
          </w:p>
        </w:tc>
        <w:tc>
          <w:tcPr>
            <w:tcW w:w="720" w:type="dxa"/>
            <w:vAlign w:val="center"/>
          </w:tcPr>
          <w:p w14:paraId="1705E7C7" w14:textId="77777777" w:rsidR="00E11F55" w:rsidRPr="00C8779D" w:rsidRDefault="007116A0">
            <w:pPr>
              <w:spacing w:before="120"/>
              <w:rPr>
                <w:rFonts w:ascii="仿宋_GB2312" w:eastAsia="仿宋_GB2312"/>
                <w:sz w:val="28"/>
                <w:szCs w:val="28"/>
              </w:rPr>
            </w:pPr>
            <w:r w:rsidRPr="00C8779D">
              <w:rPr>
                <w:rFonts w:ascii="仿宋_GB2312" w:eastAsia="仿宋_GB2312" w:hint="eastAsia"/>
                <w:sz w:val="28"/>
                <w:szCs w:val="28"/>
              </w:rPr>
              <w:t>性别</w:t>
            </w:r>
          </w:p>
        </w:tc>
        <w:tc>
          <w:tcPr>
            <w:tcW w:w="2983" w:type="dxa"/>
            <w:vAlign w:val="center"/>
          </w:tcPr>
          <w:p w14:paraId="5899733D"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身份证号码</w:t>
            </w:r>
          </w:p>
        </w:tc>
        <w:tc>
          <w:tcPr>
            <w:tcW w:w="2798" w:type="dxa"/>
            <w:vAlign w:val="center"/>
          </w:tcPr>
          <w:p w14:paraId="11E6E2F9"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学籍所在学校</w:t>
            </w:r>
          </w:p>
          <w:p w14:paraId="619E2EF1"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（按单位公章填写）</w:t>
            </w:r>
          </w:p>
        </w:tc>
        <w:tc>
          <w:tcPr>
            <w:tcW w:w="985" w:type="dxa"/>
            <w:vAlign w:val="center"/>
          </w:tcPr>
          <w:p w14:paraId="0C7BAE24"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毕业</w:t>
            </w:r>
          </w:p>
          <w:p w14:paraId="7FD465B4"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年份</w:t>
            </w:r>
          </w:p>
        </w:tc>
        <w:tc>
          <w:tcPr>
            <w:tcW w:w="985" w:type="dxa"/>
          </w:tcPr>
          <w:p w14:paraId="124EA74D"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手机</w:t>
            </w:r>
          </w:p>
          <w:p w14:paraId="6E74E0A7"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号码</w:t>
            </w:r>
          </w:p>
        </w:tc>
      </w:tr>
      <w:tr w:rsidR="002006E7" w:rsidRPr="00C8779D" w14:paraId="5A657249" w14:textId="77777777">
        <w:trPr>
          <w:trHeight w:val="588"/>
        </w:trPr>
        <w:tc>
          <w:tcPr>
            <w:tcW w:w="1246" w:type="dxa"/>
            <w:vAlign w:val="center"/>
          </w:tcPr>
          <w:p w14:paraId="3F6DF1B0" w14:textId="77777777" w:rsidR="00E11F55" w:rsidRPr="00C8779D" w:rsidRDefault="00E11F55">
            <w:pPr>
              <w:jc w:val="center"/>
              <w:rPr>
                <w:rFonts w:ascii="仿宋_GB2312" w:eastAsia="仿宋_GB2312"/>
                <w:sz w:val="28"/>
                <w:szCs w:val="28"/>
              </w:rPr>
            </w:pPr>
          </w:p>
        </w:tc>
        <w:tc>
          <w:tcPr>
            <w:tcW w:w="720" w:type="dxa"/>
            <w:vAlign w:val="center"/>
          </w:tcPr>
          <w:p w14:paraId="77DDC87F" w14:textId="77777777" w:rsidR="00E11F55" w:rsidRPr="00C8779D" w:rsidRDefault="00E11F55">
            <w:pPr>
              <w:jc w:val="center"/>
              <w:rPr>
                <w:rFonts w:ascii="仿宋_GB2312" w:eastAsia="仿宋_GB2312"/>
                <w:sz w:val="28"/>
                <w:szCs w:val="28"/>
              </w:rPr>
            </w:pPr>
          </w:p>
        </w:tc>
        <w:tc>
          <w:tcPr>
            <w:tcW w:w="2983" w:type="dxa"/>
            <w:vAlign w:val="center"/>
          </w:tcPr>
          <w:p w14:paraId="1261AEFE" w14:textId="77777777" w:rsidR="00E11F55" w:rsidRPr="00C8779D" w:rsidRDefault="00E11F55">
            <w:pPr>
              <w:jc w:val="center"/>
              <w:rPr>
                <w:rFonts w:ascii="仿宋_GB2312" w:eastAsia="仿宋_GB2312"/>
                <w:sz w:val="28"/>
                <w:szCs w:val="28"/>
              </w:rPr>
            </w:pPr>
          </w:p>
        </w:tc>
        <w:tc>
          <w:tcPr>
            <w:tcW w:w="2798" w:type="dxa"/>
            <w:vAlign w:val="center"/>
          </w:tcPr>
          <w:p w14:paraId="48830DAE" w14:textId="77777777" w:rsidR="00E11F55" w:rsidRPr="00C8779D" w:rsidRDefault="00E11F55">
            <w:pPr>
              <w:ind w:firstLineChars="500" w:firstLine="1400"/>
              <w:jc w:val="center"/>
              <w:rPr>
                <w:rFonts w:ascii="仿宋_GB2312" w:eastAsia="仿宋_GB2312"/>
                <w:sz w:val="28"/>
                <w:szCs w:val="28"/>
              </w:rPr>
            </w:pPr>
          </w:p>
        </w:tc>
        <w:tc>
          <w:tcPr>
            <w:tcW w:w="985" w:type="dxa"/>
            <w:vAlign w:val="center"/>
          </w:tcPr>
          <w:p w14:paraId="66B0AA05" w14:textId="77777777" w:rsidR="00E11F55" w:rsidRPr="00C8779D" w:rsidRDefault="00E11F55">
            <w:pPr>
              <w:ind w:firstLineChars="500" w:firstLine="1400"/>
              <w:jc w:val="center"/>
              <w:rPr>
                <w:rFonts w:ascii="仿宋_GB2312" w:eastAsia="仿宋_GB2312"/>
                <w:sz w:val="28"/>
                <w:szCs w:val="28"/>
              </w:rPr>
            </w:pPr>
          </w:p>
        </w:tc>
        <w:tc>
          <w:tcPr>
            <w:tcW w:w="985" w:type="dxa"/>
          </w:tcPr>
          <w:p w14:paraId="22776B8B" w14:textId="77777777" w:rsidR="00E11F55" w:rsidRPr="00C8779D" w:rsidRDefault="00E11F55">
            <w:pPr>
              <w:ind w:firstLineChars="500" w:firstLine="1400"/>
              <w:jc w:val="center"/>
              <w:rPr>
                <w:rFonts w:ascii="仿宋_GB2312" w:eastAsia="仿宋_GB2312"/>
                <w:sz w:val="28"/>
                <w:szCs w:val="28"/>
              </w:rPr>
            </w:pPr>
          </w:p>
        </w:tc>
      </w:tr>
      <w:tr w:rsidR="002006E7" w:rsidRPr="00C8779D" w14:paraId="2B636552" w14:textId="77777777">
        <w:trPr>
          <w:trHeight w:val="588"/>
        </w:trPr>
        <w:tc>
          <w:tcPr>
            <w:tcW w:w="1246" w:type="dxa"/>
            <w:vAlign w:val="center"/>
          </w:tcPr>
          <w:p w14:paraId="00DE3C9B" w14:textId="77777777" w:rsidR="00E11F55" w:rsidRPr="00C8779D" w:rsidRDefault="00E11F55">
            <w:pPr>
              <w:jc w:val="center"/>
              <w:rPr>
                <w:rFonts w:ascii="仿宋_GB2312" w:eastAsia="仿宋_GB2312"/>
                <w:sz w:val="28"/>
                <w:szCs w:val="28"/>
              </w:rPr>
            </w:pPr>
          </w:p>
        </w:tc>
        <w:tc>
          <w:tcPr>
            <w:tcW w:w="720" w:type="dxa"/>
            <w:vAlign w:val="center"/>
          </w:tcPr>
          <w:p w14:paraId="68C7B0DE" w14:textId="77777777" w:rsidR="00E11F55" w:rsidRPr="00C8779D" w:rsidRDefault="00E11F55">
            <w:pPr>
              <w:jc w:val="center"/>
              <w:rPr>
                <w:rFonts w:ascii="仿宋_GB2312" w:eastAsia="仿宋_GB2312"/>
                <w:sz w:val="28"/>
                <w:szCs w:val="28"/>
              </w:rPr>
            </w:pPr>
          </w:p>
        </w:tc>
        <w:tc>
          <w:tcPr>
            <w:tcW w:w="2983" w:type="dxa"/>
            <w:vAlign w:val="center"/>
          </w:tcPr>
          <w:p w14:paraId="4FD91515" w14:textId="77777777" w:rsidR="00E11F55" w:rsidRPr="00C8779D" w:rsidRDefault="00E11F55">
            <w:pPr>
              <w:jc w:val="center"/>
              <w:rPr>
                <w:rFonts w:ascii="仿宋_GB2312" w:eastAsia="仿宋_GB2312"/>
                <w:sz w:val="28"/>
                <w:szCs w:val="28"/>
              </w:rPr>
            </w:pPr>
          </w:p>
        </w:tc>
        <w:tc>
          <w:tcPr>
            <w:tcW w:w="2798" w:type="dxa"/>
            <w:vAlign w:val="center"/>
          </w:tcPr>
          <w:p w14:paraId="560AA32A" w14:textId="77777777" w:rsidR="00E11F55" w:rsidRPr="00C8779D" w:rsidRDefault="00E11F55">
            <w:pPr>
              <w:ind w:firstLineChars="500" w:firstLine="1400"/>
              <w:jc w:val="center"/>
              <w:rPr>
                <w:rFonts w:ascii="仿宋_GB2312" w:eastAsia="仿宋_GB2312"/>
                <w:sz w:val="28"/>
                <w:szCs w:val="28"/>
              </w:rPr>
            </w:pPr>
          </w:p>
        </w:tc>
        <w:tc>
          <w:tcPr>
            <w:tcW w:w="985" w:type="dxa"/>
            <w:vAlign w:val="center"/>
          </w:tcPr>
          <w:p w14:paraId="7122689B" w14:textId="77777777" w:rsidR="00E11F55" w:rsidRPr="00C8779D" w:rsidRDefault="00E11F55">
            <w:pPr>
              <w:ind w:firstLineChars="500" w:firstLine="1400"/>
              <w:jc w:val="center"/>
              <w:rPr>
                <w:rFonts w:ascii="仿宋_GB2312" w:eastAsia="仿宋_GB2312"/>
                <w:sz w:val="28"/>
                <w:szCs w:val="28"/>
              </w:rPr>
            </w:pPr>
          </w:p>
        </w:tc>
        <w:tc>
          <w:tcPr>
            <w:tcW w:w="985" w:type="dxa"/>
          </w:tcPr>
          <w:p w14:paraId="50140728" w14:textId="77777777" w:rsidR="00E11F55" w:rsidRPr="00C8779D" w:rsidRDefault="00E11F55">
            <w:pPr>
              <w:ind w:firstLineChars="500" w:firstLine="1400"/>
              <w:jc w:val="center"/>
              <w:rPr>
                <w:rFonts w:ascii="仿宋_GB2312" w:eastAsia="仿宋_GB2312"/>
                <w:sz w:val="28"/>
                <w:szCs w:val="28"/>
              </w:rPr>
            </w:pPr>
          </w:p>
        </w:tc>
      </w:tr>
      <w:tr w:rsidR="002006E7" w:rsidRPr="00C8779D" w14:paraId="2171D59B" w14:textId="77777777">
        <w:trPr>
          <w:trHeight w:val="588"/>
        </w:trPr>
        <w:tc>
          <w:tcPr>
            <w:tcW w:w="1246" w:type="dxa"/>
            <w:vAlign w:val="center"/>
          </w:tcPr>
          <w:p w14:paraId="1F32C1D3" w14:textId="77777777" w:rsidR="00E11F55" w:rsidRPr="00C8779D" w:rsidRDefault="00E11F55">
            <w:pPr>
              <w:jc w:val="center"/>
              <w:rPr>
                <w:rFonts w:ascii="仿宋_GB2312" w:eastAsia="仿宋_GB2312"/>
                <w:sz w:val="28"/>
                <w:szCs w:val="28"/>
              </w:rPr>
            </w:pPr>
          </w:p>
        </w:tc>
        <w:tc>
          <w:tcPr>
            <w:tcW w:w="720" w:type="dxa"/>
            <w:vAlign w:val="center"/>
          </w:tcPr>
          <w:p w14:paraId="7942769E" w14:textId="77777777" w:rsidR="00E11F55" w:rsidRPr="00C8779D" w:rsidRDefault="00E11F55">
            <w:pPr>
              <w:jc w:val="center"/>
              <w:rPr>
                <w:rFonts w:ascii="仿宋_GB2312" w:eastAsia="仿宋_GB2312"/>
                <w:sz w:val="28"/>
                <w:szCs w:val="28"/>
              </w:rPr>
            </w:pPr>
          </w:p>
        </w:tc>
        <w:tc>
          <w:tcPr>
            <w:tcW w:w="2983" w:type="dxa"/>
            <w:vAlign w:val="center"/>
          </w:tcPr>
          <w:p w14:paraId="05CD89BB" w14:textId="77777777" w:rsidR="00E11F55" w:rsidRPr="00C8779D" w:rsidRDefault="00E11F55">
            <w:pPr>
              <w:jc w:val="center"/>
              <w:rPr>
                <w:rFonts w:ascii="仿宋_GB2312" w:eastAsia="仿宋_GB2312"/>
                <w:sz w:val="28"/>
                <w:szCs w:val="28"/>
              </w:rPr>
            </w:pPr>
          </w:p>
        </w:tc>
        <w:tc>
          <w:tcPr>
            <w:tcW w:w="2798" w:type="dxa"/>
            <w:vAlign w:val="center"/>
          </w:tcPr>
          <w:p w14:paraId="39298800" w14:textId="77777777" w:rsidR="00E11F55" w:rsidRPr="00C8779D" w:rsidRDefault="00E11F55">
            <w:pPr>
              <w:ind w:firstLineChars="500" w:firstLine="1400"/>
              <w:jc w:val="center"/>
              <w:rPr>
                <w:rFonts w:ascii="仿宋_GB2312" w:eastAsia="仿宋_GB2312"/>
                <w:sz w:val="28"/>
                <w:szCs w:val="28"/>
              </w:rPr>
            </w:pPr>
          </w:p>
        </w:tc>
        <w:tc>
          <w:tcPr>
            <w:tcW w:w="985" w:type="dxa"/>
            <w:vAlign w:val="center"/>
          </w:tcPr>
          <w:p w14:paraId="09534344" w14:textId="77777777" w:rsidR="00E11F55" w:rsidRPr="00C8779D" w:rsidRDefault="00E11F55">
            <w:pPr>
              <w:ind w:firstLineChars="500" w:firstLine="1400"/>
              <w:jc w:val="center"/>
              <w:rPr>
                <w:rFonts w:ascii="仿宋_GB2312" w:eastAsia="仿宋_GB2312"/>
                <w:sz w:val="28"/>
                <w:szCs w:val="28"/>
              </w:rPr>
            </w:pPr>
          </w:p>
        </w:tc>
        <w:tc>
          <w:tcPr>
            <w:tcW w:w="985" w:type="dxa"/>
          </w:tcPr>
          <w:p w14:paraId="5A484452" w14:textId="77777777" w:rsidR="00E11F55" w:rsidRPr="00C8779D" w:rsidRDefault="00E11F55">
            <w:pPr>
              <w:ind w:firstLineChars="500" w:firstLine="1400"/>
              <w:jc w:val="center"/>
              <w:rPr>
                <w:rFonts w:ascii="仿宋_GB2312" w:eastAsia="仿宋_GB2312"/>
                <w:sz w:val="28"/>
                <w:szCs w:val="28"/>
              </w:rPr>
            </w:pPr>
          </w:p>
        </w:tc>
      </w:tr>
      <w:tr w:rsidR="002006E7" w:rsidRPr="00C8779D" w14:paraId="68AA4FB0" w14:textId="77777777">
        <w:trPr>
          <w:trHeight w:val="588"/>
        </w:trPr>
        <w:tc>
          <w:tcPr>
            <w:tcW w:w="1246" w:type="dxa"/>
            <w:vAlign w:val="center"/>
          </w:tcPr>
          <w:p w14:paraId="271C70A7" w14:textId="77777777" w:rsidR="00E11F55" w:rsidRPr="00C8779D" w:rsidRDefault="00E11F55">
            <w:pPr>
              <w:jc w:val="center"/>
              <w:rPr>
                <w:rFonts w:ascii="仿宋_GB2312" w:eastAsia="仿宋_GB2312"/>
                <w:sz w:val="28"/>
                <w:szCs w:val="28"/>
              </w:rPr>
            </w:pPr>
          </w:p>
        </w:tc>
        <w:tc>
          <w:tcPr>
            <w:tcW w:w="720" w:type="dxa"/>
            <w:vAlign w:val="center"/>
          </w:tcPr>
          <w:p w14:paraId="091A8C3D" w14:textId="77777777" w:rsidR="00E11F55" w:rsidRPr="00C8779D" w:rsidRDefault="00E11F55">
            <w:pPr>
              <w:jc w:val="center"/>
              <w:rPr>
                <w:rFonts w:ascii="仿宋_GB2312" w:eastAsia="仿宋_GB2312"/>
                <w:sz w:val="28"/>
                <w:szCs w:val="28"/>
              </w:rPr>
            </w:pPr>
          </w:p>
        </w:tc>
        <w:tc>
          <w:tcPr>
            <w:tcW w:w="2983" w:type="dxa"/>
            <w:vAlign w:val="center"/>
          </w:tcPr>
          <w:p w14:paraId="5A82C445" w14:textId="77777777" w:rsidR="00E11F55" w:rsidRPr="00C8779D" w:rsidRDefault="00E11F55">
            <w:pPr>
              <w:jc w:val="center"/>
              <w:rPr>
                <w:rFonts w:ascii="仿宋_GB2312" w:eastAsia="仿宋_GB2312"/>
                <w:sz w:val="28"/>
                <w:szCs w:val="28"/>
              </w:rPr>
            </w:pPr>
          </w:p>
        </w:tc>
        <w:tc>
          <w:tcPr>
            <w:tcW w:w="2798" w:type="dxa"/>
            <w:vAlign w:val="center"/>
          </w:tcPr>
          <w:p w14:paraId="65B0692D" w14:textId="77777777" w:rsidR="00E11F55" w:rsidRPr="00C8779D" w:rsidRDefault="00E11F55">
            <w:pPr>
              <w:ind w:firstLineChars="500" w:firstLine="1400"/>
              <w:jc w:val="center"/>
              <w:rPr>
                <w:rFonts w:ascii="仿宋_GB2312" w:eastAsia="仿宋_GB2312"/>
                <w:sz w:val="28"/>
                <w:szCs w:val="28"/>
              </w:rPr>
            </w:pPr>
          </w:p>
        </w:tc>
        <w:tc>
          <w:tcPr>
            <w:tcW w:w="985" w:type="dxa"/>
            <w:vAlign w:val="center"/>
          </w:tcPr>
          <w:p w14:paraId="3BBFC295" w14:textId="77777777" w:rsidR="00E11F55" w:rsidRPr="00C8779D" w:rsidRDefault="00E11F55">
            <w:pPr>
              <w:ind w:firstLineChars="500" w:firstLine="1400"/>
              <w:jc w:val="center"/>
              <w:rPr>
                <w:rFonts w:ascii="仿宋_GB2312" w:eastAsia="仿宋_GB2312"/>
                <w:sz w:val="28"/>
                <w:szCs w:val="28"/>
              </w:rPr>
            </w:pPr>
          </w:p>
        </w:tc>
        <w:tc>
          <w:tcPr>
            <w:tcW w:w="985" w:type="dxa"/>
          </w:tcPr>
          <w:p w14:paraId="4698A2CC" w14:textId="77777777" w:rsidR="00E11F55" w:rsidRPr="00C8779D" w:rsidRDefault="00E11F55">
            <w:pPr>
              <w:ind w:firstLineChars="500" w:firstLine="1400"/>
              <w:jc w:val="center"/>
              <w:rPr>
                <w:rFonts w:ascii="仿宋_GB2312" w:eastAsia="仿宋_GB2312"/>
                <w:sz w:val="28"/>
                <w:szCs w:val="28"/>
              </w:rPr>
            </w:pPr>
          </w:p>
        </w:tc>
      </w:tr>
      <w:tr w:rsidR="002006E7" w:rsidRPr="00C8779D" w14:paraId="7DF3B757" w14:textId="77777777">
        <w:trPr>
          <w:trHeight w:val="588"/>
        </w:trPr>
        <w:tc>
          <w:tcPr>
            <w:tcW w:w="1246" w:type="dxa"/>
            <w:vAlign w:val="center"/>
          </w:tcPr>
          <w:p w14:paraId="68BFFC22" w14:textId="77777777" w:rsidR="00E11F55" w:rsidRPr="00C8779D" w:rsidRDefault="00E11F55">
            <w:pPr>
              <w:jc w:val="center"/>
              <w:rPr>
                <w:rFonts w:ascii="仿宋_GB2312" w:eastAsia="仿宋_GB2312"/>
                <w:sz w:val="28"/>
                <w:szCs w:val="28"/>
              </w:rPr>
            </w:pPr>
          </w:p>
        </w:tc>
        <w:tc>
          <w:tcPr>
            <w:tcW w:w="720" w:type="dxa"/>
            <w:vAlign w:val="center"/>
          </w:tcPr>
          <w:p w14:paraId="2838A574" w14:textId="77777777" w:rsidR="00E11F55" w:rsidRPr="00C8779D" w:rsidRDefault="00E11F55">
            <w:pPr>
              <w:jc w:val="center"/>
              <w:rPr>
                <w:rFonts w:ascii="仿宋_GB2312" w:eastAsia="仿宋_GB2312"/>
                <w:sz w:val="28"/>
                <w:szCs w:val="28"/>
              </w:rPr>
            </w:pPr>
          </w:p>
        </w:tc>
        <w:tc>
          <w:tcPr>
            <w:tcW w:w="2983" w:type="dxa"/>
            <w:vAlign w:val="center"/>
          </w:tcPr>
          <w:p w14:paraId="20302BB5" w14:textId="77777777" w:rsidR="00E11F55" w:rsidRPr="00C8779D" w:rsidRDefault="00E11F55">
            <w:pPr>
              <w:jc w:val="center"/>
              <w:rPr>
                <w:rFonts w:ascii="仿宋_GB2312" w:eastAsia="仿宋_GB2312"/>
                <w:sz w:val="28"/>
                <w:szCs w:val="28"/>
              </w:rPr>
            </w:pPr>
          </w:p>
        </w:tc>
        <w:tc>
          <w:tcPr>
            <w:tcW w:w="2798" w:type="dxa"/>
            <w:vAlign w:val="center"/>
          </w:tcPr>
          <w:p w14:paraId="73098D0D" w14:textId="77777777" w:rsidR="00E11F55" w:rsidRPr="00C8779D" w:rsidRDefault="00E11F55">
            <w:pPr>
              <w:ind w:firstLineChars="500" w:firstLine="1400"/>
              <w:jc w:val="center"/>
              <w:rPr>
                <w:rFonts w:ascii="仿宋_GB2312" w:eastAsia="仿宋_GB2312"/>
                <w:sz w:val="28"/>
                <w:szCs w:val="28"/>
              </w:rPr>
            </w:pPr>
          </w:p>
        </w:tc>
        <w:tc>
          <w:tcPr>
            <w:tcW w:w="985" w:type="dxa"/>
            <w:vAlign w:val="center"/>
          </w:tcPr>
          <w:p w14:paraId="507524CE" w14:textId="77777777" w:rsidR="00E11F55" w:rsidRPr="00C8779D" w:rsidRDefault="00E11F55">
            <w:pPr>
              <w:ind w:firstLineChars="500" w:firstLine="1400"/>
              <w:jc w:val="center"/>
              <w:rPr>
                <w:rFonts w:ascii="仿宋_GB2312" w:eastAsia="仿宋_GB2312"/>
                <w:sz w:val="28"/>
                <w:szCs w:val="28"/>
              </w:rPr>
            </w:pPr>
          </w:p>
        </w:tc>
        <w:tc>
          <w:tcPr>
            <w:tcW w:w="985" w:type="dxa"/>
          </w:tcPr>
          <w:p w14:paraId="3911E10E" w14:textId="77777777" w:rsidR="00E11F55" w:rsidRPr="00C8779D" w:rsidRDefault="00E11F55">
            <w:pPr>
              <w:ind w:firstLineChars="500" w:firstLine="1400"/>
              <w:jc w:val="center"/>
              <w:rPr>
                <w:rFonts w:ascii="仿宋_GB2312" w:eastAsia="仿宋_GB2312"/>
                <w:sz w:val="28"/>
                <w:szCs w:val="28"/>
              </w:rPr>
            </w:pPr>
          </w:p>
        </w:tc>
      </w:tr>
      <w:tr w:rsidR="002006E7" w:rsidRPr="00C8779D" w14:paraId="1D2DE125" w14:textId="77777777">
        <w:trPr>
          <w:trHeight w:val="434"/>
        </w:trPr>
        <w:tc>
          <w:tcPr>
            <w:tcW w:w="1246" w:type="dxa"/>
            <w:vAlign w:val="center"/>
          </w:tcPr>
          <w:p w14:paraId="09CD7BF8" w14:textId="77777777" w:rsidR="00E11F55" w:rsidRPr="00C8779D" w:rsidRDefault="00E11F55">
            <w:pPr>
              <w:jc w:val="center"/>
              <w:rPr>
                <w:rFonts w:ascii="仿宋_GB2312" w:eastAsia="仿宋_GB2312"/>
                <w:sz w:val="28"/>
                <w:szCs w:val="28"/>
              </w:rPr>
            </w:pPr>
          </w:p>
        </w:tc>
        <w:tc>
          <w:tcPr>
            <w:tcW w:w="720" w:type="dxa"/>
            <w:vAlign w:val="center"/>
          </w:tcPr>
          <w:p w14:paraId="2B199A35" w14:textId="77777777" w:rsidR="00E11F55" w:rsidRPr="00C8779D" w:rsidRDefault="00E11F55">
            <w:pPr>
              <w:jc w:val="center"/>
              <w:rPr>
                <w:rFonts w:ascii="仿宋_GB2312" w:eastAsia="仿宋_GB2312"/>
                <w:sz w:val="28"/>
                <w:szCs w:val="28"/>
              </w:rPr>
            </w:pPr>
          </w:p>
        </w:tc>
        <w:tc>
          <w:tcPr>
            <w:tcW w:w="2983" w:type="dxa"/>
            <w:vAlign w:val="center"/>
          </w:tcPr>
          <w:p w14:paraId="103DB72D" w14:textId="77777777" w:rsidR="00E11F55" w:rsidRPr="00C8779D" w:rsidRDefault="00E11F55">
            <w:pPr>
              <w:jc w:val="center"/>
              <w:rPr>
                <w:rFonts w:ascii="仿宋_GB2312" w:eastAsia="仿宋_GB2312"/>
                <w:sz w:val="28"/>
                <w:szCs w:val="28"/>
              </w:rPr>
            </w:pPr>
          </w:p>
        </w:tc>
        <w:tc>
          <w:tcPr>
            <w:tcW w:w="2798" w:type="dxa"/>
            <w:vAlign w:val="center"/>
          </w:tcPr>
          <w:p w14:paraId="2AA8FD9C" w14:textId="77777777" w:rsidR="00E11F55" w:rsidRPr="00C8779D" w:rsidRDefault="00E11F55">
            <w:pPr>
              <w:ind w:firstLineChars="500" w:firstLine="1400"/>
              <w:jc w:val="center"/>
              <w:rPr>
                <w:rFonts w:ascii="仿宋_GB2312" w:eastAsia="仿宋_GB2312"/>
                <w:sz w:val="28"/>
                <w:szCs w:val="28"/>
              </w:rPr>
            </w:pPr>
          </w:p>
        </w:tc>
        <w:tc>
          <w:tcPr>
            <w:tcW w:w="985" w:type="dxa"/>
            <w:vAlign w:val="center"/>
          </w:tcPr>
          <w:p w14:paraId="30160F5B" w14:textId="77777777" w:rsidR="00E11F55" w:rsidRPr="00C8779D" w:rsidRDefault="00E11F55">
            <w:pPr>
              <w:ind w:firstLineChars="500" w:firstLine="1400"/>
              <w:jc w:val="center"/>
              <w:rPr>
                <w:rFonts w:ascii="仿宋_GB2312" w:eastAsia="仿宋_GB2312"/>
                <w:sz w:val="28"/>
                <w:szCs w:val="28"/>
              </w:rPr>
            </w:pPr>
          </w:p>
        </w:tc>
        <w:tc>
          <w:tcPr>
            <w:tcW w:w="985" w:type="dxa"/>
          </w:tcPr>
          <w:p w14:paraId="5957ED0D" w14:textId="77777777" w:rsidR="00E11F55" w:rsidRPr="00C8779D" w:rsidRDefault="00E11F55">
            <w:pPr>
              <w:ind w:firstLineChars="500" w:firstLine="1400"/>
              <w:jc w:val="center"/>
              <w:rPr>
                <w:rFonts w:ascii="仿宋_GB2312" w:eastAsia="仿宋_GB2312"/>
                <w:sz w:val="28"/>
                <w:szCs w:val="28"/>
              </w:rPr>
            </w:pPr>
          </w:p>
        </w:tc>
      </w:tr>
      <w:tr w:rsidR="002006E7" w:rsidRPr="00C8779D" w14:paraId="23466DBC" w14:textId="77777777">
        <w:trPr>
          <w:trHeight w:val="1388"/>
        </w:trPr>
        <w:tc>
          <w:tcPr>
            <w:tcW w:w="1246" w:type="dxa"/>
            <w:vAlign w:val="center"/>
          </w:tcPr>
          <w:p w14:paraId="0422FE9E"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指导教师姓名</w:t>
            </w:r>
          </w:p>
        </w:tc>
        <w:tc>
          <w:tcPr>
            <w:tcW w:w="720" w:type="dxa"/>
            <w:vAlign w:val="center"/>
          </w:tcPr>
          <w:p w14:paraId="4D8EB363"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性别</w:t>
            </w:r>
          </w:p>
        </w:tc>
        <w:tc>
          <w:tcPr>
            <w:tcW w:w="2983" w:type="dxa"/>
            <w:vAlign w:val="center"/>
          </w:tcPr>
          <w:p w14:paraId="7684BB72"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职务/职称</w:t>
            </w:r>
          </w:p>
        </w:tc>
        <w:tc>
          <w:tcPr>
            <w:tcW w:w="3783" w:type="dxa"/>
            <w:gridSpan w:val="2"/>
            <w:vAlign w:val="center"/>
          </w:tcPr>
          <w:p w14:paraId="5D18067D"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所在单位</w:t>
            </w:r>
          </w:p>
          <w:p w14:paraId="7DBDCFD5" w14:textId="77777777" w:rsidR="00E11F55" w:rsidRPr="00C8779D" w:rsidRDefault="007116A0">
            <w:pPr>
              <w:jc w:val="center"/>
              <w:rPr>
                <w:rFonts w:ascii="仿宋_GB2312" w:eastAsia="仿宋_GB2312"/>
                <w:sz w:val="28"/>
                <w:szCs w:val="28"/>
              </w:rPr>
            </w:pPr>
            <w:r w:rsidRPr="00C8779D">
              <w:rPr>
                <w:rFonts w:ascii="仿宋_GB2312" w:eastAsia="仿宋_GB2312" w:hint="eastAsia"/>
                <w:sz w:val="28"/>
                <w:szCs w:val="28"/>
              </w:rPr>
              <w:t>（按单位公章填写）</w:t>
            </w:r>
          </w:p>
        </w:tc>
        <w:tc>
          <w:tcPr>
            <w:tcW w:w="985" w:type="dxa"/>
          </w:tcPr>
          <w:p w14:paraId="75DB2A31"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手机</w:t>
            </w:r>
          </w:p>
          <w:p w14:paraId="73EE97E7"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号码</w:t>
            </w:r>
          </w:p>
        </w:tc>
      </w:tr>
      <w:tr w:rsidR="002006E7" w:rsidRPr="00C8779D" w14:paraId="354D37C7" w14:textId="77777777">
        <w:trPr>
          <w:trHeight w:val="588"/>
        </w:trPr>
        <w:tc>
          <w:tcPr>
            <w:tcW w:w="1246" w:type="dxa"/>
            <w:vAlign w:val="center"/>
          </w:tcPr>
          <w:p w14:paraId="5FEC7FAA" w14:textId="77777777" w:rsidR="00E11F55" w:rsidRPr="00C8779D" w:rsidRDefault="00E11F55">
            <w:pPr>
              <w:jc w:val="center"/>
              <w:rPr>
                <w:rFonts w:ascii="仿宋_GB2312" w:eastAsia="仿宋_GB2312"/>
                <w:sz w:val="28"/>
                <w:szCs w:val="28"/>
              </w:rPr>
            </w:pPr>
          </w:p>
        </w:tc>
        <w:tc>
          <w:tcPr>
            <w:tcW w:w="720" w:type="dxa"/>
            <w:vAlign w:val="center"/>
          </w:tcPr>
          <w:p w14:paraId="0EEA89B5" w14:textId="77777777" w:rsidR="00E11F55" w:rsidRPr="00C8779D" w:rsidRDefault="00E11F55">
            <w:pPr>
              <w:jc w:val="center"/>
              <w:rPr>
                <w:rFonts w:ascii="仿宋_GB2312" w:eastAsia="仿宋_GB2312"/>
                <w:sz w:val="28"/>
                <w:szCs w:val="28"/>
              </w:rPr>
            </w:pPr>
          </w:p>
        </w:tc>
        <w:tc>
          <w:tcPr>
            <w:tcW w:w="2983" w:type="dxa"/>
            <w:vAlign w:val="center"/>
          </w:tcPr>
          <w:p w14:paraId="56B19C46" w14:textId="77777777" w:rsidR="00E11F55" w:rsidRPr="00C8779D" w:rsidRDefault="00E11F55">
            <w:pPr>
              <w:jc w:val="center"/>
              <w:rPr>
                <w:rFonts w:ascii="仿宋_GB2312" w:eastAsia="仿宋_GB2312"/>
                <w:sz w:val="28"/>
                <w:szCs w:val="28"/>
              </w:rPr>
            </w:pPr>
          </w:p>
        </w:tc>
        <w:tc>
          <w:tcPr>
            <w:tcW w:w="3783" w:type="dxa"/>
            <w:gridSpan w:val="2"/>
            <w:vAlign w:val="center"/>
          </w:tcPr>
          <w:p w14:paraId="76C51A1E" w14:textId="77777777" w:rsidR="00E11F55" w:rsidRPr="00C8779D" w:rsidRDefault="00E11F55">
            <w:pPr>
              <w:ind w:firstLineChars="500" w:firstLine="1400"/>
              <w:jc w:val="center"/>
              <w:rPr>
                <w:rFonts w:ascii="仿宋_GB2312" w:eastAsia="仿宋_GB2312"/>
                <w:sz w:val="28"/>
                <w:szCs w:val="28"/>
              </w:rPr>
            </w:pPr>
          </w:p>
        </w:tc>
        <w:tc>
          <w:tcPr>
            <w:tcW w:w="985" w:type="dxa"/>
          </w:tcPr>
          <w:p w14:paraId="0287F84C" w14:textId="77777777" w:rsidR="00E11F55" w:rsidRPr="00C8779D" w:rsidRDefault="00E11F55">
            <w:pPr>
              <w:ind w:firstLineChars="500" w:firstLine="1400"/>
              <w:jc w:val="center"/>
              <w:rPr>
                <w:rFonts w:ascii="仿宋_GB2312" w:eastAsia="仿宋_GB2312"/>
                <w:sz w:val="28"/>
                <w:szCs w:val="28"/>
              </w:rPr>
            </w:pPr>
          </w:p>
        </w:tc>
      </w:tr>
      <w:tr w:rsidR="002006E7" w:rsidRPr="00C8779D" w14:paraId="6F5C2CE5" w14:textId="77777777">
        <w:trPr>
          <w:trHeight w:val="699"/>
        </w:trPr>
        <w:tc>
          <w:tcPr>
            <w:tcW w:w="1966" w:type="dxa"/>
            <w:gridSpan w:val="2"/>
          </w:tcPr>
          <w:p w14:paraId="6E61A1A9" w14:textId="77777777" w:rsidR="00E11F55" w:rsidRPr="00C8779D" w:rsidRDefault="007116A0">
            <w:pPr>
              <w:spacing w:before="120"/>
              <w:jc w:val="center"/>
              <w:rPr>
                <w:rFonts w:ascii="仿宋_GB2312" w:eastAsia="仿宋_GB2312"/>
                <w:sz w:val="28"/>
                <w:szCs w:val="28"/>
              </w:rPr>
            </w:pPr>
            <w:r w:rsidRPr="00C8779D">
              <w:rPr>
                <w:rFonts w:ascii="仿宋_GB2312" w:eastAsia="仿宋_GB2312" w:hint="eastAsia"/>
                <w:sz w:val="28"/>
                <w:szCs w:val="28"/>
              </w:rPr>
              <w:t>电子邮箱</w:t>
            </w:r>
          </w:p>
        </w:tc>
        <w:tc>
          <w:tcPr>
            <w:tcW w:w="6766" w:type="dxa"/>
            <w:gridSpan w:val="3"/>
          </w:tcPr>
          <w:p w14:paraId="3283D578" w14:textId="77777777" w:rsidR="00E11F55" w:rsidRPr="00C8779D" w:rsidRDefault="007116A0">
            <w:pPr>
              <w:spacing w:before="120"/>
              <w:rPr>
                <w:rFonts w:ascii="仿宋_GB2312" w:eastAsia="仿宋_GB2312"/>
                <w:sz w:val="28"/>
                <w:szCs w:val="28"/>
              </w:rPr>
            </w:pPr>
            <w:r w:rsidRPr="00C8779D">
              <w:rPr>
                <w:rFonts w:ascii="仿宋_GB2312" w:eastAsia="仿宋_GB2312" w:hint="eastAsia"/>
                <w:sz w:val="28"/>
                <w:szCs w:val="28"/>
              </w:rPr>
              <w:t xml:space="preserve">指导教师：         </w:t>
            </w:r>
            <w:r w:rsidRPr="00C8779D">
              <w:rPr>
                <w:rFonts w:ascii="仿宋_GB2312" w:eastAsia="仿宋_GB2312" w:hint="eastAsia"/>
                <w:bCs/>
                <w:sz w:val="28"/>
                <w:szCs w:val="28"/>
              </w:rPr>
              <w:t>@</w:t>
            </w:r>
          </w:p>
        </w:tc>
        <w:tc>
          <w:tcPr>
            <w:tcW w:w="985" w:type="dxa"/>
          </w:tcPr>
          <w:p w14:paraId="06A126DA" w14:textId="77777777" w:rsidR="00E11F55" w:rsidRPr="00C8779D" w:rsidRDefault="00E11F55">
            <w:pPr>
              <w:spacing w:before="120"/>
              <w:rPr>
                <w:rFonts w:ascii="仿宋_GB2312" w:eastAsia="仿宋_GB2312"/>
                <w:sz w:val="28"/>
                <w:szCs w:val="28"/>
              </w:rPr>
            </w:pPr>
          </w:p>
        </w:tc>
      </w:tr>
      <w:tr w:rsidR="002006E7" w:rsidRPr="00C8779D" w14:paraId="0BE6B93D" w14:textId="77777777">
        <w:trPr>
          <w:cantSplit/>
          <w:trHeight w:val="2525"/>
        </w:trPr>
        <w:tc>
          <w:tcPr>
            <w:tcW w:w="9717" w:type="dxa"/>
            <w:gridSpan w:val="6"/>
            <w:tcBorders>
              <w:bottom w:val="dashed" w:sz="4" w:space="0" w:color="auto"/>
            </w:tcBorders>
          </w:tcPr>
          <w:p w14:paraId="3E3333C5" w14:textId="77777777" w:rsidR="00E11F55" w:rsidRPr="00C8779D" w:rsidRDefault="00E11F55">
            <w:pPr>
              <w:jc w:val="center"/>
              <w:rPr>
                <w:rFonts w:ascii="仿宋_GB2312" w:eastAsia="仿宋_GB2312"/>
                <w:bCs/>
                <w:sz w:val="28"/>
                <w:szCs w:val="28"/>
              </w:rPr>
            </w:pPr>
          </w:p>
          <w:p w14:paraId="4D55D9AB" w14:textId="77777777" w:rsidR="00E11F55" w:rsidRPr="00C8779D" w:rsidRDefault="00E11F55">
            <w:pPr>
              <w:rPr>
                <w:rFonts w:ascii="仿宋_GB2312" w:eastAsia="仿宋_GB2312"/>
                <w:bCs/>
                <w:sz w:val="28"/>
                <w:szCs w:val="28"/>
              </w:rPr>
            </w:pPr>
          </w:p>
          <w:p w14:paraId="718C4B70" w14:textId="77777777" w:rsidR="00E11F55" w:rsidRPr="00C8779D" w:rsidRDefault="007116A0">
            <w:pPr>
              <w:ind w:firstLineChars="1400" w:firstLine="3920"/>
              <w:rPr>
                <w:rFonts w:ascii="仿宋_GB2312" w:eastAsia="仿宋_GB2312"/>
                <w:bCs/>
                <w:sz w:val="28"/>
                <w:szCs w:val="28"/>
              </w:rPr>
            </w:pPr>
            <w:r w:rsidRPr="00C8779D">
              <w:rPr>
                <w:rFonts w:ascii="仿宋_GB2312" w:eastAsia="仿宋_GB2312" w:hint="eastAsia"/>
                <w:bCs/>
                <w:sz w:val="28"/>
                <w:szCs w:val="28"/>
              </w:rPr>
              <w:t>队员两寸免冠照片</w:t>
            </w:r>
          </w:p>
          <w:p w14:paraId="2E36EB1E" w14:textId="77777777" w:rsidR="00E11F55" w:rsidRPr="00C8779D" w:rsidRDefault="00E11F55">
            <w:pPr>
              <w:rPr>
                <w:rFonts w:ascii="仿宋_GB2312" w:eastAsia="仿宋_GB2312"/>
                <w:bCs/>
                <w:sz w:val="28"/>
                <w:szCs w:val="28"/>
              </w:rPr>
            </w:pPr>
          </w:p>
        </w:tc>
      </w:tr>
      <w:tr w:rsidR="002006E7" w:rsidRPr="00C8779D" w14:paraId="68249F14" w14:textId="77777777">
        <w:trPr>
          <w:cantSplit/>
          <w:trHeight w:val="219"/>
        </w:trPr>
        <w:tc>
          <w:tcPr>
            <w:tcW w:w="9717" w:type="dxa"/>
            <w:gridSpan w:val="6"/>
            <w:tcBorders>
              <w:top w:val="dashed" w:sz="4" w:space="0" w:color="auto"/>
            </w:tcBorders>
            <w:vAlign w:val="center"/>
          </w:tcPr>
          <w:p w14:paraId="2D5D1CBF" w14:textId="77777777" w:rsidR="00E11F55" w:rsidRPr="00C8779D" w:rsidRDefault="007116A0">
            <w:pPr>
              <w:rPr>
                <w:rFonts w:ascii="仿宋_GB2312" w:eastAsia="仿宋_GB2312"/>
                <w:bCs/>
                <w:sz w:val="28"/>
                <w:szCs w:val="28"/>
              </w:rPr>
            </w:pPr>
            <w:r w:rsidRPr="00C8779D">
              <w:rPr>
                <w:rFonts w:ascii="仿宋_GB2312" w:eastAsia="仿宋_GB2312" w:hint="eastAsia"/>
                <w:bCs/>
                <w:sz w:val="28"/>
                <w:szCs w:val="28"/>
              </w:rPr>
              <w:t>队员签名：</w:t>
            </w:r>
          </w:p>
        </w:tc>
      </w:tr>
    </w:tbl>
    <w:p w14:paraId="5FF7BE58" w14:textId="77777777" w:rsidR="00E11F55" w:rsidRPr="00C8779D" w:rsidRDefault="007116A0">
      <w:pPr>
        <w:ind w:firstLineChars="200" w:firstLine="560"/>
        <w:rPr>
          <w:rFonts w:ascii="仿宋_GB2312" w:eastAsia="仿宋_GB2312"/>
          <w:bCs/>
          <w:sz w:val="28"/>
          <w:szCs w:val="28"/>
        </w:rPr>
      </w:pPr>
      <w:r w:rsidRPr="00C8779D">
        <w:rPr>
          <w:rFonts w:ascii="仿宋_GB2312" w:eastAsia="仿宋_GB2312"/>
          <w:bCs/>
          <w:sz w:val="28"/>
          <w:szCs w:val="28"/>
        </w:rPr>
        <w:t>我们在此确认并承诺：已仔细阅读规则，了解其含义并将严格遵守。</w:t>
      </w:r>
    </w:p>
    <w:p w14:paraId="3E4E2E61" w14:textId="77777777" w:rsidR="00E11F55" w:rsidRPr="00C8779D" w:rsidRDefault="007116A0">
      <w:pPr>
        <w:ind w:firstLineChars="200" w:firstLine="560"/>
        <w:rPr>
          <w:rFonts w:ascii="仿宋_GB2312" w:eastAsia="仿宋_GB2312"/>
          <w:bCs/>
          <w:sz w:val="28"/>
          <w:szCs w:val="28"/>
        </w:rPr>
      </w:pPr>
      <w:r w:rsidRPr="00C8779D">
        <w:rPr>
          <w:rFonts w:ascii="仿宋_GB2312" w:eastAsia="仿宋_GB2312" w:hint="eastAsia"/>
          <w:bCs/>
          <w:sz w:val="28"/>
          <w:szCs w:val="28"/>
        </w:rPr>
        <w:t>注：每支队伍所有学生需为同一学段。</w:t>
      </w:r>
    </w:p>
    <w:p w14:paraId="5856151B" w14:textId="77777777" w:rsidR="00E11F55" w:rsidRPr="00C8779D" w:rsidRDefault="007116A0">
      <w:pPr>
        <w:rPr>
          <w:rFonts w:ascii="仿宋_GB2312" w:eastAsia="仿宋_GB2312" w:cs="Arial"/>
          <w:sz w:val="32"/>
          <w:szCs w:val="32"/>
        </w:rPr>
      </w:pPr>
      <w:r w:rsidRPr="00C8779D">
        <w:rPr>
          <w:rFonts w:ascii="仿宋_GB2312" w:eastAsia="仿宋_GB2312" w:cs="Arial" w:hint="eastAsia"/>
          <w:sz w:val="32"/>
          <w:szCs w:val="32"/>
        </w:rPr>
        <w:t>附件1</w:t>
      </w:r>
    </w:p>
    <w:p w14:paraId="79748CCA" w14:textId="77777777" w:rsidR="00E11F55" w:rsidRPr="00C8779D" w:rsidRDefault="007116A0">
      <w:pPr>
        <w:widowControl/>
        <w:autoSpaceDE/>
        <w:autoSpaceDN/>
        <w:rPr>
          <w:rFonts w:ascii="黑体" w:eastAsia="黑体" w:hAnsi="黑体" w:cs="黑体"/>
          <w:sz w:val="36"/>
          <w:szCs w:val="36"/>
        </w:rPr>
      </w:pPr>
      <w:r w:rsidRPr="00C8779D">
        <w:rPr>
          <w:rFonts w:ascii="黑体" w:eastAsia="黑体" w:hAnsi="黑体" w:cs="黑体"/>
          <w:sz w:val="36"/>
          <w:szCs w:val="36"/>
        </w:rPr>
        <w:br w:type="page"/>
      </w:r>
    </w:p>
    <w:p w14:paraId="4B9EC23F" w14:textId="7348734D" w:rsidR="009D7404" w:rsidRPr="00C8779D" w:rsidRDefault="009D7404" w:rsidP="009D7404">
      <w:pPr>
        <w:widowControl/>
        <w:spacing w:line="440" w:lineRule="exact"/>
        <w:rPr>
          <w:rFonts w:eastAsia="仿宋_GB2312"/>
          <w:bCs/>
          <w:sz w:val="32"/>
        </w:rPr>
      </w:pPr>
      <w:r w:rsidRPr="00C8779D">
        <w:rPr>
          <w:rFonts w:eastAsia="仿宋_GB2312"/>
          <w:bCs/>
          <w:sz w:val="32"/>
        </w:rPr>
        <w:lastRenderedPageBreak/>
        <w:t>附</w:t>
      </w:r>
      <w:r w:rsidRPr="00C8779D">
        <w:rPr>
          <w:rFonts w:eastAsia="仿宋_GB2312" w:hint="eastAsia"/>
          <w:bCs/>
          <w:sz w:val="32"/>
        </w:rPr>
        <w:t>件</w:t>
      </w:r>
      <w:r w:rsidRPr="00C8779D">
        <w:rPr>
          <w:rFonts w:eastAsia="仿宋_GB2312" w:hint="eastAsia"/>
          <w:bCs/>
          <w:sz w:val="32"/>
        </w:rPr>
        <w:t>1</w:t>
      </w:r>
    </w:p>
    <w:p w14:paraId="074A1560" w14:textId="77777777" w:rsidR="00E11F55" w:rsidRPr="00C8779D" w:rsidRDefault="007116A0">
      <w:pPr>
        <w:adjustRightInd w:val="0"/>
        <w:snapToGrid w:val="0"/>
        <w:spacing w:line="400" w:lineRule="exact"/>
        <w:jc w:val="center"/>
        <w:outlineLvl w:val="0"/>
        <w:rPr>
          <w:rFonts w:ascii="黑体" w:eastAsia="黑体" w:hAnsi="黑体" w:cs="黑体"/>
          <w:sz w:val="36"/>
          <w:szCs w:val="36"/>
        </w:rPr>
      </w:pPr>
      <w:r w:rsidRPr="00C8779D">
        <w:rPr>
          <w:rFonts w:ascii="黑体" w:eastAsia="黑体" w:hAnsi="黑体" w:cs="黑体" w:hint="eastAsia"/>
          <w:sz w:val="36"/>
          <w:szCs w:val="36"/>
        </w:rPr>
        <w:t>数字创作类地方推荐参考指标</w:t>
      </w:r>
    </w:p>
    <w:p w14:paraId="4022BE3F" w14:textId="77777777" w:rsidR="00E11F55" w:rsidRPr="00C8779D" w:rsidRDefault="00E11F55">
      <w:pPr>
        <w:spacing w:line="400" w:lineRule="exact"/>
        <w:ind w:leftChars="200" w:left="440"/>
        <w:rPr>
          <w:rFonts w:ascii="楷体_GB2312" w:eastAsia="楷体_GB2312"/>
          <w:b/>
          <w:sz w:val="32"/>
          <w:szCs w:val="28"/>
        </w:rPr>
      </w:pPr>
    </w:p>
    <w:p w14:paraId="0FE93D79" w14:textId="77777777" w:rsidR="00E11F55" w:rsidRPr="00C8779D" w:rsidRDefault="007116A0" w:rsidP="00974F8C">
      <w:pPr>
        <w:spacing w:line="400" w:lineRule="exact"/>
        <w:ind w:firstLineChars="200" w:firstLine="643"/>
        <w:rPr>
          <w:rFonts w:ascii="楷体_GB2312" w:eastAsia="楷体_GB2312"/>
          <w:b/>
          <w:sz w:val="32"/>
          <w:szCs w:val="28"/>
        </w:rPr>
      </w:pPr>
      <w:r w:rsidRPr="00C8779D">
        <w:rPr>
          <w:rFonts w:ascii="楷体_GB2312" w:eastAsia="楷体_GB2312" w:hint="eastAsia"/>
          <w:b/>
          <w:sz w:val="32"/>
          <w:szCs w:val="28"/>
        </w:rPr>
        <w:t>（一）思想性、科学性、规范性</w:t>
      </w:r>
    </w:p>
    <w:p w14:paraId="01E8027C"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1.内容健康向上、主题表达准确</w:t>
      </w:r>
    </w:p>
    <w:p w14:paraId="3CB3F303"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2.科学严谨，无常识性错误</w:t>
      </w:r>
    </w:p>
    <w:p w14:paraId="5E7E9B1F"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3.文字内容通顺；无错别字和繁体字，作品的语音应采用普通话（特殊需要除外）</w:t>
      </w:r>
    </w:p>
    <w:p w14:paraId="3A11EDB9"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4.非原创素材（含音乐）及内容应注明来源和出处，尊重版权，符合法律要求</w:t>
      </w:r>
    </w:p>
    <w:p w14:paraId="5CD9968A" w14:textId="77777777" w:rsidR="00E11F55" w:rsidRPr="00C8779D" w:rsidRDefault="007116A0" w:rsidP="00974F8C">
      <w:pPr>
        <w:spacing w:line="400" w:lineRule="exact"/>
        <w:ind w:firstLineChars="200" w:firstLine="643"/>
        <w:rPr>
          <w:rFonts w:ascii="楷体_GB2312" w:eastAsia="楷体_GB2312"/>
          <w:b/>
          <w:sz w:val="32"/>
          <w:szCs w:val="28"/>
        </w:rPr>
      </w:pPr>
      <w:r w:rsidRPr="00C8779D">
        <w:rPr>
          <w:rFonts w:ascii="楷体_GB2312" w:eastAsia="楷体_GB2312" w:hint="eastAsia"/>
          <w:b/>
          <w:sz w:val="32"/>
          <w:szCs w:val="28"/>
        </w:rPr>
        <w:t>（二）创新性</w:t>
      </w:r>
    </w:p>
    <w:p w14:paraId="22711F26"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1.主题和表达形式新颖</w:t>
      </w:r>
    </w:p>
    <w:p w14:paraId="68C4C7AC"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2.内容创作注重原创性</w:t>
      </w:r>
    </w:p>
    <w:p w14:paraId="602D0DA4"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3.构思巧妙、创意独特</w:t>
      </w:r>
    </w:p>
    <w:p w14:paraId="3B712598"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4.具有想象力和个性表现力</w:t>
      </w:r>
    </w:p>
    <w:p w14:paraId="7EBC09F6" w14:textId="77777777" w:rsidR="00E11F55" w:rsidRPr="00C8779D" w:rsidRDefault="007116A0" w:rsidP="00974F8C">
      <w:pPr>
        <w:spacing w:line="400" w:lineRule="exact"/>
        <w:ind w:firstLineChars="200" w:firstLine="643"/>
        <w:rPr>
          <w:rFonts w:ascii="楷体_GB2312" w:eastAsia="楷体_GB2312"/>
          <w:b/>
          <w:sz w:val="32"/>
          <w:szCs w:val="28"/>
        </w:rPr>
      </w:pPr>
      <w:r w:rsidRPr="00C8779D">
        <w:rPr>
          <w:rFonts w:ascii="楷体_GB2312" w:eastAsia="楷体_GB2312" w:hint="eastAsia"/>
          <w:b/>
          <w:sz w:val="32"/>
          <w:szCs w:val="28"/>
        </w:rPr>
        <w:t>（三）艺术性</w:t>
      </w:r>
    </w:p>
    <w:p w14:paraId="0ED72917"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hint="eastAsia"/>
          <w:sz w:val="32"/>
          <w:szCs w:val="32"/>
        </w:rPr>
        <w:t>1.电脑绘画</w:t>
      </w:r>
    </w:p>
    <w:p w14:paraId="6F50219B"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（1）反映出作者有一定的审美能力和艺术表现能力</w:t>
      </w:r>
    </w:p>
    <w:p w14:paraId="702637BC"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（2）准确运用图形、色彩等视觉表达语言，处理好画面空间、明暗，结构合理并具有美感</w:t>
      </w:r>
    </w:p>
    <w:p w14:paraId="05350E07"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（3）构图完整、合理，具有较好的视觉效果，系列作品前后意思连贯</w:t>
      </w:r>
    </w:p>
    <w:p w14:paraId="5F67D737"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hint="eastAsia"/>
          <w:sz w:val="32"/>
          <w:szCs w:val="32"/>
        </w:rPr>
        <w:t>2.微视频/微动漫/微视频（网络素养专项）</w:t>
      </w:r>
    </w:p>
    <w:p w14:paraId="2DB84D6C"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（1）能运用图形、色彩、空间、动作、音乐、音效等元素，正确使用视听语言来表达思想、情感或故事内容，具有一定的审美情趣和故事情节</w:t>
      </w:r>
    </w:p>
    <w:p w14:paraId="127EE60E"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（2）角色形象有特点，人物关系清晰，场景符合情节的需要，画面美观、色彩和谐</w:t>
      </w:r>
    </w:p>
    <w:p w14:paraId="294C54F2"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（3）配音配乐得当，整体风格统一，具有艺术感染力</w:t>
      </w:r>
    </w:p>
    <w:p w14:paraId="706381AE"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（4）内容具体充实，叙事流畅精炼，故事情节完整有层次，表达连贯，富有情趣，体现时代精神</w:t>
      </w:r>
    </w:p>
    <w:p w14:paraId="3472F223"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sz w:val="32"/>
          <w:szCs w:val="32"/>
        </w:rPr>
        <w:t>3</w:t>
      </w:r>
      <w:r w:rsidRPr="00C8779D">
        <w:rPr>
          <w:rFonts w:ascii="楷体_GB2312" w:eastAsia="楷体_GB2312" w:hint="eastAsia"/>
          <w:sz w:val="32"/>
          <w:szCs w:val="32"/>
        </w:rPr>
        <w:t>.电脑艺术设计（标志设计）</w:t>
      </w:r>
    </w:p>
    <w:p w14:paraId="38C0015B"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（1）反映出作者具有一定的审美能力和设计能力</w:t>
      </w:r>
    </w:p>
    <w:p w14:paraId="3900D554"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（2）设计意识独特，画面空间和谐，作品前后意思连贯</w:t>
      </w:r>
    </w:p>
    <w:p w14:paraId="7004C61D"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（3）表现形式美观、新颖、准确，具有艺术表现力和感染力，易于</w:t>
      </w:r>
      <w:r w:rsidRPr="00C8779D">
        <w:rPr>
          <w:rFonts w:ascii="仿宋_GB2312" w:eastAsia="仿宋_GB2312" w:hint="eastAsia"/>
          <w:bCs/>
          <w:sz w:val="32"/>
          <w:szCs w:val="32"/>
        </w:rPr>
        <w:lastRenderedPageBreak/>
        <w:t>理解和接受</w:t>
      </w:r>
    </w:p>
    <w:p w14:paraId="02313522"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sz w:val="32"/>
          <w:szCs w:val="32"/>
        </w:rPr>
        <w:t>4</w:t>
      </w:r>
      <w:r w:rsidRPr="00C8779D">
        <w:rPr>
          <w:rFonts w:ascii="楷体_GB2312" w:eastAsia="楷体_GB2312" w:hint="eastAsia"/>
          <w:sz w:val="32"/>
          <w:szCs w:val="32"/>
        </w:rPr>
        <w:t>.电子板报</w:t>
      </w:r>
    </w:p>
    <w:p w14:paraId="34D010B9"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（1）反映出作者有一定的审美能力</w:t>
      </w:r>
    </w:p>
    <w:p w14:paraId="2D1E6BF7"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（2）版面设计简洁、明快，图文并茂，前后风格协调一致</w:t>
      </w:r>
    </w:p>
    <w:p w14:paraId="0320BCA6"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（3）报头及版面的设计突出主题</w:t>
      </w:r>
    </w:p>
    <w:p w14:paraId="19F1DE96"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sz w:val="32"/>
          <w:szCs w:val="32"/>
        </w:rPr>
        <w:t>5</w:t>
      </w:r>
      <w:r w:rsidRPr="00C8779D">
        <w:rPr>
          <w:rFonts w:ascii="楷体_GB2312" w:eastAsia="楷体_GB2312" w:hint="eastAsia"/>
          <w:sz w:val="32"/>
          <w:szCs w:val="32"/>
        </w:rPr>
        <w:t>.</w:t>
      </w:r>
      <w:r w:rsidRPr="00C8779D">
        <w:rPr>
          <w:rFonts w:ascii="楷体_GB2312" w:eastAsia="楷体_GB2312"/>
          <w:sz w:val="32"/>
          <w:szCs w:val="32"/>
        </w:rPr>
        <w:t>3D</w:t>
      </w:r>
      <w:r w:rsidRPr="00C8779D">
        <w:rPr>
          <w:rFonts w:ascii="楷体_GB2312" w:eastAsia="楷体_GB2312" w:hint="eastAsia"/>
          <w:sz w:val="32"/>
          <w:szCs w:val="32"/>
        </w:rPr>
        <w:t>创意设计</w:t>
      </w:r>
    </w:p>
    <w:p w14:paraId="6EF4CF66"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（1）符合主题、形象鲜明</w:t>
      </w:r>
      <w:r w:rsidRPr="00C8779D">
        <w:rPr>
          <w:rFonts w:ascii="仿宋_GB2312" w:eastAsia="仿宋_GB2312"/>
          <w:bCs/>
          <w:sz w:val="32"/>
          <w:szCs w:val="32"/>
        </w:rPr>
        <w:t xml:space="preserve"> </w:t>
      </w:r>
    </w:p>
    <w:p w14:paraId="40C561A8"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（2）作品款式造型有创意，样式功能搭配合理</w:t>
      </w:r>
    </w:p>
    <w:p w14:paraId="6F404F8E"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（3）数字三维模型局部精细、美观</w:t>
      </w:r>
    </w:p>
    <w:p w14:paraId="1138FF83"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（4）作品渲染效果图精美，作品功能动画演示详细</w:t>
      </w:r>
      <w:r w:rsidRPr="00C8779D">
        <w:rPr>
          <w:rFonts w:ascii="楷体_GB2312" w:eastAsia="楷体_GB2312"/>
          <w:sz w:val="32"/>
          <w:szCs w:val="32"/>
        </w:rPr>
        <w:t xml:space="preserve"> </w:t>
      </w:r>
    </w:p>
    <w:p w14:paraId="52AF010E" w14:textId="77777777" w:rsidR="00E11F55" w:rsidRPr="00C8779D" w:rsidRDefault="007116A0" w:rsidP="00974F8C">
      <w:pPr>
        <w:spacing w:line="400" w:lineRule="exact"/>
        <w:ind w:firstLineChars="200" w:firstLine="643"/>
        <w:rPr>
          <w:rFonts w:ascii="楷体_GB2312" w:eastAsia="楷体_GB2312"/>
          <w:b/>
          <w:sz w:val="32"/>
          <w:szCs w:val="28"/>
        </w:rPr>
      </w:pPr>
      <w:r w:rsidRPr="00C8779D">
        <w:rPr>
          <w:rFonts w:ascii="楷体_GB2312" w:eastAsia="楷体_GB2312" w:hint="eastAsia"/>
          <w:b/>
          <w:sz w:val="32"/>
          <w:szCs w:val="28"/>
        </w:rPr>
        <w:t>（四）技术性</w:t>
      </w:r>
    </w:p>
    <w:p w14:paraId="1EC86655"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hint="eastAsia"/>
          <w:sz w:val="32"/>
          <w:szCs w:val="32"/>
        </w:rPr>
        <w:t>1.电脑绘画</w:t>
      </w:r>
    </w:p>
    <w:p w14:paraId="090A821B"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（1）选用制作软件和表现技巧恰当</w:t>
      </w:r>
    </w:p>
    <w:p w14:paraId="732DF443"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（2）技术运用准确、适当、简洁</w:t>
      </w:r>
    </w:p>
    <w:p w14:paraId="45009FDB"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（3）视觉效果良好、清晰</w:t>
      </w:r>
    </w:p>
    <w:p w14:paraId="44017597"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hint="eastAsia"/>
          <w:sz w:val="32"/>
          <w:szCs w:val="32"/>
        </w:rPr>
        <w:t>2.微视频/微动漫/微视频（网络素养专项）</w:t>
      </w:r>
    </w:p>
    <w:p w14:paraId="07090451"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（1）场面调度正确、镜头与声音运用得当，剪辑流畅</w:t>
      </w:r>
    </w:p>
    <w:p w14:paraId="7FF73E76"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w:t>
      </w:r>
      <w:r w:rsidRPr="00C8779D">
        <w:rPr>
          <w:rFonts w:ascii="仿宋_GB2312" w:eastAsia="仿宋_GB2312"/>
          <w:bCs/>
          <w:sz w:val="32"/>
          <w:szCs w:val="32"/>
        </w:rPr>
        <w:t>2</w:t>
      </w:r>
      <w:r w:rsidRPr="00C8779D">
        <w:rPr>
          <w:rFonts w:ascii="仿宋_GB2312" w:eastAsia="仿宋_GB2312" w:hint="eastAsia"/>
          <w:bCs/>
          <w:sz w:val="32"/>
          <w:szCs w:val="32"/>
        </w:rPr>
        <w:t>）制作和表现技巧恰当，制作完整</w:t>
      </w:r>
    </w:p>
    <w:p w14:paraId="4B24270F"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w:t>
      </w:r>
      <w:r w:rsidRPr="00C8779D">
        <w:rPr>
          <w:rFonts w:ascii="仿宋_GB2312" w:eastAsia="仿宋_GB2312"/>
          <w:bCs/>
          <w:sz w:val="32"/>
          <w:szCs w:val="32"/>
        </w:rPr>
        <w:t>3</w:t>
      </w:r>
      <w:r w:rsidRPr="00C8779D">
        <w:rPr>
          <w:rFonts w:ascii="仿宋_GB2312" w:eastAsia="仿宋_GB2312" w:hint="eastAsia"/>
          <w:bCs/>
          <w:sz w:val="32"/>
          <w:szCs w:val="32"/>
        </w:rPr>
        <w:t>）技术运用准确、适当、简洁</w:t>
      </w:r>
    </w:p>
    <w:p w14:paraId="44FB3D65"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w:t>
      </w:r>
      <w:r w:rsidRPr="00C8779D">
        <w:rPr>
          <w:rFonts w:ascii="仿宋_GB2312" w:eastAsia="仿宋_GB2312"/>
          <w:bCs/>
          <w:sz w:val="32"/>
          <w:szCs w:val="32"/>
        </w:rPr>
        <w:t>4</w:t>
      </w:r>
      <w:r w:rsidRPr="00C8779D">
        <w:rPr>
          <w:rFonts w:ascii="仿宋_GB2312" w:eastAsia="仿宋_GB2312" w:hint="eastAsia"/>
          <w:bCs/>
          <w:sz w:val="32"/>
          <w:szCs w:val="32"/>
        </w:rPr>
        <w:t>）声画同步，播放清晰流畅，视听效果好</w:t>
      </w:r>
    </w:p>
    <w:p w14:paraId="756F2873"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sz w:val="32"/>
          <w:szCs w:val="32"/>
        </w:rPr>
        <w:t>3</w:t>
      </w:r>
      <w:r w:rsidRPr="00C8779D">
        <w:rPr>
          <w:rFonts w:ascii="楷体_GB2312" w:eastAsia="楷体_GB2312" w:hint="eastAsia"/>
          <w:sz w:val="32"/>
          <w:szCs w:val="32"/>
        </w:rPr>
        <w:t>.电脑艺术设计（标志设计）</w:t>
      </w:r>
    </w:p>
    <w:p w14:paraId="446FBF09"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（1）选用制作软件和表现技巧准确、恰当</w:t>
      </w:r>
    </w:p>
    <w:p w14:paraId="0E008E78"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（2）技术运用准确、适当、简洁</w:t>
      </w:r>
    </w:p>
    <w:p w14:paraId="46664F09"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（3）视觉效果良好、清晰</w:t>
      </w:r>
    </w:p>
    <w:p w14:paraId="5DF2E402"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sz w:val="32"/>
          <w:szCs w:val="32"/>
        </w:rPr>
        <w:t>4</w:t>
      </w:r>
      <w:r w:rsidRPr="00C8779D">
        <w:rPr>
          <w:rFonts w:ascii="楷体_GB2312" w:eastAsia="楷体_GB2312" w:hint="eastAsia"/>
          <w:sz w:val="32"/>
          <w:szCs w:val="32"/>
        </w:rPr>
        <w:t>.电子板报</w:t>
      </w:r>
    </w:p>
    <w:p w14:paraId="4A221577"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（1）选用制作软件和表现技巧恰当</w:t>
      </w:r>
    </w:p>
    <w:p w14:paraId="189E4FEC"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（2）技术运用准确、适当、便于阅读</w:t>
      </w:r>
    </w:p>
    <w:p w14:paraId="0C6CD479"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（3）结构清晰，导航和链接无误</w:t>
      </w:r>
    </w:p>
    <w:p w14:paraId="461FE13A" w14:textId="77777777" w:rsidR="00E11F55" w:rsidRPr="00C8779D" w:rsidRDefault="007116A0">
      <w:pPr>
        <w:spacing w:line="400" w:lineRule="exact"/>
        <w:ind w:firstLineChars="200" w:firstLine="640"/>
        <w:rPr>
          <w:rFonts w:ascii="楷体_GB2312" w:eastAsia="楷体_GB2312"/>
          <w:sz w:val="32"/>
          <w:szCs w:val="32"/>
        </w:rPr>
      </w:pPr>
      <w:r w:rsidRPr="00C8779D">
        <w:rPr>
          <w:rFonts w:ascii="楷体_GB2312" w:eastAsia="楷体_GB2312"/>
          <w:sz w:val="32"/>
          <w:szCs w:val="32"/>
        </w:rPr>
        <w:t>5</w:t>
      </w:r>
      <w:r w:rsidRPr="00C8779D">
        <w:rPr>
          <w:rFonts w:ascii="楷体_GB2312" w:eastAsia="楷体_GB2312" w:hint="eastAsia"/>
          <w:sz w:val="32"/>
          <w:szCs w:val="32"/>
        </w:rPr>
        <w:t>.3</w:t>
      </w:r>
      <w:r w:rsidRPr="00C8779D">
        <w:rPr>
          <w:rFonts w:ascii="楷体_GB2312" w:eastAsia="楷体_GB2312"/>
          <w:sz w:val="32"/>
          <w:szCs w:val="32"/>
        </w:rPr>
        <w:t>D</w:t>
      </w:r>
      <w:r w:rsidRPr="00C8779D">
        <w:rPr>
          <w:rFonts w:ascii="楷体_GB2312" w:eastAsia="楷体_GB2312" w:hint="eastAsia"/>
          <w:sz w:val="32"/>
          <w:szCs w:val="32"/>
        </w:rPr>
        <w:t>创意设计</w:t>
      </w:r>
    </w:p>
    <w:p w14:paraId="50103B8C"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（1）作品装配结构设计合理</w:t>
      </w:r>
    </w:p>
    <w:p w14:paraId="19C93CA8"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（2）各零件逻辑关系正确</w:t>
      </w:r>
    </w:p>
    <w:p w14:paraId="5828C7DB"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（3）设计说明书内容详实、条理清晰</w:t>
      </w:r>
    </w:p>
    <w:p w14:paraId="2F87F9B2" w14:textId="77777777" w:rsidR="00E11F55" w:rsidRPr="00C8779D" w:rsidRDefault="007116A0">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（4）模型及零件尺寸设计符合工艺要求</w:t>
      </w:r>
    </w:p>
    <w:p w14:paraId="0E82F30A" w14:textId="77777777" w:rsidR="00E11F55" w:rsidRPr="00C8779D" w:rsidRDefault="00E11F55">
      <w:pPr>
        <w:pStyle w:val="a3"/>
        <w:spacing w:before="36"/>
        <w:rPr>
          <w:rFonts w:ascii="仿宋_GB2312" w:eastAsia="仿宋_GB2312"/>
          <w:sz w:val="24"/>
          <w:highlight w:val="yellow"/>
        </w:rPr>
      </w:pPr>
    </w:p>
    <w:p w14:paraId="3787DDBF" w14:textId="77777777" w:rsidR="00647048" w:rsidRPr="00C8779D" w:rsidRDefault="00647048">
      <w:pPr>
        <w:pStyle w:val="a3"/>
        <w:spacing w:before="36"/>
        <w:rPr>
          <w:rFonts w:ascii="仿宋_GB2312" w:eastAsia="仿宋_GB2312"/>
          <w:sz w:val="24"/>
          <w:highlight w:val="yellow"/>
        </w:rPr>
      </w:pPr>
    </w:p>
    <w:p w14:paraId="7252C3DF" w14:textId="77777777" w:rsidR="00647048" w:rsidRPr="00C8779D" w:rsidRDefault="00647048">
      <w:pPr>
        <w:pStyle w:val="a3"/>
        <w:spacing w:before="36"/>
        <w:rPr>
          <w:rFonts w:ascii="仿宋_GB2312" w:eastAsia="仿宋_GB2312"/>
          <w:sz w:val="24"/>
          <w:highlight w:val="yellow"/>
        </w:rPr>
      </w:pPr>
    </w:p>
    <w:p w14:paraId="156C556B" w14:textId="7292565C" w:rsidR="00647048" w:rsidRPr="00C8779D" w:rsidRDefault="00647048" w:rsidP="00647048">
      <w:pPr>
        <w:widowControl/>
        <w:spacing w:line="440" w:lineRule="exact"/>
        <w:rPr>
          <w:rFonts w:eastAsia="仿宋_GB2312"/>
          <w:bCs/>
          <w:sz w:val="32"/>
        </w:rPr>
      </w:pPr>
      <w:r w:rsidRPr="00C8779D">
        <w:rPr>
          <w:rFonts w:eastAsia="仿宋_GB2312"/>
          <w:bCs/>
          <w:sz w:val="32"/>
        </w:rPr>
        <w:lastRenderedPageBreak/>
        <w:t>附</w:t>
      </w:r>
      <w:r w:rsidRPr="00C8779D">
        <w:rPr>
          <w:rFonts w:eastAsia="仿宋_GB2312" w:hint="eastAsia"/>
          <w:bCs/>
          <w:sz w:val="32"/>
        </w:rPr>
        <w:t>件</w:t>
      </w:r>
      <w:r w:rsidRPr="00C8779D">
        <w:rPr>
          <w:rFonts w:eastAsia="仿宋_GB2312" w:hint="eastAsia"/>
          <w:bCs/>
          <w:sz w:val="32"/>
        </w:rPr>
        <w:t>2</w:t>
      </w:r>
    </w:p>
    <w:p w14:paraId="04037CF6" w14:textId="77777777" w:rsidR="00647048" w:rsidRPr="00C8779D" w:rsidRDefault="00647048" w:rsidP="00647048">
      <w:pPr>
        <w:adjustRightInd w:val="0"/>
        <w:snapToGrid w:val="0"/>
        <w:spacing w:line="400" w:lineRule="exact"/>
        <w:jc w:val="center"/>
        <w:outlineLvl w:val="0"/>
        <w:rPr>
          <w:rFonts w:ascii="方正小标宋简体" w:eastAsia="方正小标宋简体" w:hAnsi="方正小标宋简体" w:cs="方正小标宋简体"/>
          <w:sz w:val="36"/>
          <w:szCs w:val="36"/>
        </w:rPr>
      </w:pPr>
    </w:p>
    <w:p w14:paraId="3786F802" w14:textId="77777777" w:rsidR="00647048" w:rsidRPr="00C8779D" w:rsidRDefault="00647048" w:rsidP="00647048">
      <w:pPr>
        <w:adjustRightInd w:val="0"/>
        <w:snapToGrid w:val="0"/>
        <w:spacing w:line="400" w:lineRule="exact"/>
        <w:jc w:val="center"/>
        <w:outlineLvl w:val="0"/>
        <w:rPr>
          <w:rFonts w:ascii="方正小标宋简体" w:eastAsia="方正小标宋简体" w:hAnsi="方正小标宋简体" w:cs="方正小标宋简体"/>
          <w:sz w:val="36"/>
          <w:szCs w:val="36"/>
        </w:rPr>
      </w:pPr>
      <w:r w:rsidRPr="00C8779D">
        <w:rPr>
          <w:rFonts w:ascii="方正小标宋简体" w:eastAsia="方正小标宋简体" w:hAnsi="方正小标宋简体" w:cs="方正小标宋简体" w:hint="eastAsia"/>
          <w:sz w:val="36"/>
          <w:szCs w:val="36"/>
        </w:rPr>
        <w:t>计算思维类地方推荐参考指标</w:t>
      </w:r>
    </w:p>
    <w:p w14:paraId="4FE53B45" w14:textId="77777777" w:rsidR="00647048" w:rsidRPr="00C8779D" w:rsidRDefault="00647048" w:rsidP="00647048">
      <w:pPr>
        <w:spacing w:line="400" w:lineRule="exact"/>
        <w:ind w:leftChars="200" w:left="440"/>
        <w:rPr>
          <w:rFonts w:ascii="楷体_GB2312" w:eastAsia="楷体_GB2312"/>
          <w:b/>
          <w:sz w:val="32"/>
          <w:szCs w:val="28"/>
        </w:rPr>
      </w:pPr>
    </w:p>
    <w:p w14:paraId="281F980A" w14:textId="77777777" w:rsidR="00647048" w:rsidRPr="00C8779D" w:rsidRDefault="00647048" w:rsidP="00647048">
      <w:pPr>
        <w:spacing w:line="400" w:lineRule="exact"/>
        <w:ind w:firstLineChars="200" w:firstLine="643"/>
        <w:rPr>
          <w:rFonts w:ascii="楷体_GB2312" w:eastAsia="楷体_GB2312"/>
          <w:b/>
          <w:sz w:val="32"/>
          <w:szCs w:val="28"/>
        </w:rPr>
      </w:pPr>
      <w:r w:rsidRPr="00C8779D">
        <w:rPr>
          <w:rFonts w:ascii="楷体_GB2312" w:eastAsia="楷体_GB2312" w:hint="eastAsia"/>
          <w:b/>
          <w:sz w:val="32"/>
          <w:szCs w:val="28"/>
        </w:rPr>
        <w:t>（一）思想性、科学性、规范性</w:t>
      </w:r>
    </w:p>
    <w:p w14:paraId="5F188688"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1.主题明确，内容健康向上</w:t>
      </w:r>
    </w:p>
    <w:p w14:paraId="4AEDF383"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2.科学严谨，无常识性错误</w:t>
      </w:r>
    </w:p>
    <w:p w14:paraId="25A3B5D8"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3.文字内容通顺；无错别字和繁体字，作品应采用普通话（特殊需要除外）</w:t>
      </w:r>
    </w:p>
    <w:p w14:paraId="1483DD5D"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4.非原创素材（含音乐）及内容应注明来源和出处，尊重版权，符合法律要求</w:t>
      </w:r>
    </w:p>
    <w:p w14:paraId="21CFED9D" w14:textId="77777777" w:rsidR="00647048" w:rsidRPr="00C8779D" w:rsidRDefault="00647048" w:rsidP="00647048">
      <w:pPr>
        <w:spacing w:line="400" w:lineRule="exact"/>
        <w:ind w:firstLineChars="200" w:firstLine="643"/>
        <w:rPr>
          <w:rFonts w:ascii="楷体_GB2312" w:eastAsia="楷体_GB2312"/>
          <w:b/>
          <w:sz w:val="32"/>
          <w:szCs w:val="28"/>
        </w:rPr>
      </w:pPr>
      <w:r w:rsidRPr="00C8779D">
        <w:rPr>
          <w:rFonts w:ascii="楷体_GB2312" w:eastAsia="楷体_GB2312" w:hint="eastAsia"/>
          <w:b/>
          <w:sz w:val="32"/>
          <w:szCs w:val="28"/>
        </w:rPr>
        <w:t>（二）创新性</w:t>
      </w:r>
    </w:p>
    <w:p w14:paraId="40DB55AF"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1.主题选择新颖，表达方式恰当</w:t>
      </w:r>
    </w:p>
    <w:p w14:paraId="3972F683"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 xml:space="preserve">2.软件构思独特，功能创意巧妙 </w:t>
      </w:r>
    </w:p>
    <w:p w14:paraId="0A67D490"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3.内容注重原创，操作切实可用</w:t>
      </w:r>
    </w:p>
    <w:p w14:paraId="4C524B0A"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4.具有想象力及个性表现力</w:t>
      </w:r>
    </w:p>
    <w:p w14:paraId="0C15975A" w14:textId="77777777" w:rsidR="00647048" w:rsidRPr="00C8779D" w:rsidRDefault="00647048" w:rsidP="00647048">
      <w:pPr>
        <w:spacing w:line="400" w:lineRule="exact"/>
        <w:ind w:firstLineChars="200" w:firstLine="643"/>
        <w:rPr>
          <w:rFonts w:ascii="楷体_GB2312" w:eastAsia="楷体_GB2312"/>
          <w:b/>
          <w:sz w:val="32"/>
          <w:szCs w:val="28"/>
        </w:rPr>
      </w:pPr>
      <w:r w:rsidRPr="00C8779D">
        <w:rPr>
          <w:rFonts w:ascii="楷体_GB2312" w:eastAsia="楷体_GB2312" w:hint="eastAsia"/>
          <w:b/>
          <w:sz w:val="32"/>
          <w:szCs w:val="28"/>
        </w:rPr>
        <w:t>（三）艺术性</w:t>
      </w:r>
    </w:p>
    <w:p w14:paraId="335C0D92"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1.命名恰当，含义表述准确，与功能符合度高</w:t>
      </w:r>
    </w:p>
    <w:p w14:paraId="6D816484"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2.界面美观，设计风格和主题一致，交互操作简便顺畅</w:t>
      </w:r>
    </w:p>
    <w:p w14:paraId="17FA0AED"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3.功能布局合理，用户体验好</w:t>
      </w:r>
      <w:r w:rsidRPr="00C8779D">
        <w:rPr>
          <w:rFonts w:ascii="仿宋_GB2312" w:eastAsia="仿宋_GB2312"/>
          <w:bCs/>
          <w:sz w:val="32"/>
          <w:szCs w:val="32"/>
        </w:rPr>
        <w:t xml:space="preserve"> </w:t>
      </w:r>
    </w:p>
    <w:p w14:paraId="6E81DA05" w14:textId="77777777" w:rsidR="00647048" w:rsidRPr="00C8779D" w:rsidRDefault="00647048" w:rsidP="00647048">
      <w:pPr>
        <w:spacing w:line="400" w:lineRule="exact"/>
        <w:ind w:firstLineChars="200" w:firstLine="643"/>
        <w:rPr>
          <w:rFonts w:ascii="楷体_GB2312" w:eastAsia="楷体_GB2312"/>
          <w:b/>
          <w:sz w:val="32"/>
          <w:szCs w:val="28"/>
        </w:rPr>
      </w:pPr>
      <w:r w:rsidRPr="00C8779D">
        <w:rPr>
          <w:rFonts w:ascii="楷体_GB2312" w:eastAsia="楷体_GB2312" w:hint="eastAsia"/>
          <w:b/>
          <w:sz w:val="32"/>
          <w:szCs w:val="28"/>
        </w:rPr>
        <w:t>（四）技术性</w:t>
      </w:r>
    </w:p>
    <w:p w14:paraId="0695ED4D"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1.技术路线合理，软件架构完整，体系设计清晰</w:t>
      </w:r>
    </w:p>
    <w:p w14:paraId="40BD63A3"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2.程序算法准确，代码逻辑严谨</w:t>
      </w:r>
    </w:p>
    <w:p w14:paraId="3CA434B0"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3.功能完整，运行稳定可靠</w:t>
      </w:r>
    </w:p>
    <w:p w14:paraId="028620ED"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4.部署安装简便，升级维护灵活</w:t>
      </w:r>
    </w:p>
    <w:p w14:paraId="6EA9E788"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5.成熟度高，完整解决问题，有实际意义</w:t>
      </w:r>
    </w:p>
    <w:p w14:paraId="07243889"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6.兼容性好，适配主流环境</w:t>
      </w:r>
    </w:p>
    <w:p w14:paraId="13998802" w14:textId="77777777" w:rsidR="00647048" w:rsidRPr="00C8779D" w:rsidRDefault="00647048" w:rsidP="00647048">
      <w:pPr>
        <w:spacing w:line="400" w:lineRule="exact"/>
        <w:ind w:firstLineChars="200" w:firstLine="640"/>
        <w:rPr>
          <w:rFonts w:ascii="仿宋_GB2312" w:eastAsia="仿宋_GB2312"/>
          <w:bCs/>
          <w:sz w:val="32"/>
          <w:szCs w:val="32"/>
        </w:rPr>
      </w:pPr>
      <w:r w:rsidRPr="00C8779D">
        <w:rPr>
          <w:rFonts w:ascii="仿宋_GB2312" w:eastAsia="仿宋_GB2312" w:hint="eastAsia"/>
          <w:bCs/>
          <w:sz w:val="32"/>
          <w:szCs w:val="32"/>
        </w:rPr>
        <w:t>7.运用先进技术，具有一定的探索性</w:t>
      </w:r>
    </w:p>
    <w:p w14:paraId="6C3139E5" w14:textId="77777777" w:rsidR="00647048" w:rsidRPr="00C8779D" w:rsidRDefault="00647048">
      <w:pPr>
        <w:pStyle w:val="a3"/>
        <w:spacing w:before="36"/>
        <w:rPr>
          <w:rFonts w:ascii="仿宋_GB2312" w:eastAsia="仿宋_GB2312"/>
          <w:sz w:val="24"/>
          <w:highlight w:val="yellow"/>
        </w:rPr>
      </w:pPr>
    </w:p>
    <w:sectPr w:rsidR="00647048" w:rsidRPr="00C8779D">
      <w:pgSz w:w="11910" w:h="16840"/>
      <w:pgMar w:top="1080" w:right="700" w:bottom="1380" w:left="1080" w:header="0" w:footer="11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A0F46" w14:textId="77777777" w:rsidR="00910D03" w:rsidRDefault="00910D03">
      <w:r>
        <w:separator/>
      </w:r>
    </w:p>
  </w:endnote>
  <w:endnote w:type="continuationSeparator" w:id="0">
    <w:p w14:paraId="64ACA9B8" w14:textId="77777777" w:rsidR="00910D03" w:rsidRDefault="0091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JhengHei">
    <w:panose1 w:val="020B0604030504040204"/>
    <w:charset w:val="88"/>
    <w:family w:val="swiss"/>
    <w:pitch w:val="variable"/>
    <w:sig w:usb0="000002A7" w:usb1="28CF4400" w:usb2="00000016" w:usb3="00000000" w:csb0="00100009"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5EB83" w14:textId="77777777" w:rsidR="009D65EB" w:rsidRDefault="009D65EB">
    <w:pPr>
      <w:pStyle w:val="a3"/>
      <w:spacing w:line="14" w:lineRule="auto"/>
      <w:ind w:left="0"/>
      <w:rPr>
        <w:sz w:val="18"/>
      </w:rPr>
    </w:pPr>
    <w:r>
      <w:rPr>
        <w:noProof/>
        <w:lang w:val="en-US" w:bidi="ar-SA"/>
      </w:rPr>
      <mc:AlternateContent>
        <mc:Choice Requires="wps">
          <w:drawing>
            <wp:anchor distT="0" distB="0" distL="114300" distR="114300" simplePos="0" relativeHeight="251662336" behindDoc="1" locked="0" layoutInCell="1" allowOverlap="1" wp14:anchorId="11AC002F" wp14:editId="0E8FBB2E">
              <wp:simplePos x="0" y="0"/>
              <wp:positionH relativeFrom="page">
                <wp:posOffset>3712210</wp:posOffset>
              </wp:positionH>
              <wp:positionV relativeFrom="page">
                <wp:posOffset>9792335</wp:posOffset>
              </wp:positionV>
              <wp:extent cx="217805" cy="152400"/>
              <wp:effectExtent l="0" t="0" r="0" b="0"/>
              <wp:wrapNone/>
              <wp:docPr id="43" name="文本框 1"/>
              <wp:cNvGraphicFramePr/>
              <a:graphic xmlns:a="http://schemas.openxmlformats.org/drawingml/2006/main">
                <a:graphicData uri="http://schemas.microsoft.com/office/word/2010/wordprocessingShape">
                  <wps:wsp>
                    <wps:cNvSpPr txBox="1"/>
                    <wps:spPr>
                      <a:xfrm>
                        <a:off x="0" y="0"/>
                        <a:ext cx="217805" cy="152400"/>
                      </a:xfrm>
                      <a:prstGeom prst="rect">
                        <a:avLst/>
                      </a:prstGeom>
                      <a:noFill/>
                      <a:ln>
                        <a:noFill/>
                      </a:ln>
                    </wps:spPr>
                    <wps:txbx>
                      <w:txbxContent>
                        <w:p w14:paraId="42F79717" w14:textId="77777777" w:rsidR="009D65EB" w:rsidRDefault="009D65EB">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sidR="001C21BC">
                            <w:rPr>
                              <w:rFonts w:ascii="Times New Roman"/>
                              <w:noProof/>
                              <w:sz w:val="18"/>
                            </w:rPr>
                            <w:t>2</w:t>
                          </w:r>
                          <w:r>
                            <w:fldChar w:fldCharType="end"/>
                          </w:r>
                          <w:r>
                            <w:rPr>
                              <w:rFonts w:ascii="Times New Roman"/>
                              <w:sz w:val="18"/>
                            </w:rPr>
                            <w:t xml:space="preserve"> -</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292.3pt;margin-top:771.05pt;width:17.15pt;height:12pt;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" filled="f" stroked="f">
              <v:textbox inset="0,0,0,0">
                <w:txbxContent>
                  <w:p w14:paraId="42F79717" w14:textId="77777777" w:rsidR="009D65EB" w:rsidRDefault="009D65EB">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sidR="001C21BC">
                      <w:rPr>
                        <w:rFonts w:ascii="Times New Roman"/>
                        <w:noProof/>
                        <w:sz w:val="18"/>
                      </w:rPr>
                      <w:t>2</w:t>
                    </w:r>
                    <w:r>
                      <w:fldChar w:fldCharType="end"/>
                    </w:r>
                    <w:r>
                      <w:rPr>
                        <w:rFonts w:ascii="Times New Roman"/>
                        <w:sz w:val="18"/>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D18FC" w14:textId="77777777" w:rsidR="009D65EB" w:rsidRDefault="009D65EB">
    <w:pPr>
      <w:pStyle w:val="a3"/>
      <w:spacing w:line="14" w:lineRule="auto"/>
      <w:ind w:left="0"/>
      <w:rPr>
        <w:sz w:val="19"/>
      </w:rPr>
    </w:pPr>
    <w:r>
      <w:rPr>
        <w:noProof/>
        <w:lang w:val="en-US" w:bidi="ar-SA"/>
      </w:rPr>
      <mc:AlternateContent>
        <mc:Choice Requires="wps">
          <w:drawing>
            <wp:anchor distT="0" distB="0" distL="114300" distR="114300" simplePos="0" relativeHeight="251663360" behindDoc="1" locked="0" layoutInCell="1" allowOverlap="1" wp14:anchorId="3B0C9EB7" wp14:editId="6E31A580">
              <wp:simplePos x="0" y="0"/>
              <wp:positionH relativeFrom="page">
                <wp:posOffset>3686175</wp:posOffset>
              </wp:positionH>
              <wp:positionV relativeFrom="page">
                <wp:posOffset>9792335</wp:posOffset>
              </wp:positionV>
              <wp:extent cx="271145" cy="152400"/>
              <wp:effectExtent l="0" t="0" r="0" b="0"/>
              <wp:wrapNone/>
              <wp:docPr id="44" name="文本框 2"/>
              <wp:cNvGraphicFramePr/>
              <a:graphic xmlns:a="http://schemas.openxmlformats.org/drawingml/2006/main">
                <a:graphicData uri="http://schemas.microsoft.com/office/word/2010/wordprocessingShape">
                  <wps:wsp>
                    <wps:cNvSpPr txBox="1"/>
                    <wps:spPr>
                      <a:xfrm>
                        <a:off x="0" y="0"/>
                        <a:ext cx="271145" cy="152400"/>
                      </a:xfrm>
                      <a:prstGeom prst="rect">
                        <a:avLst/>
                      </a:prstGeom>
                      <a:noFill/>
                      <a:ln>
                        <a:noFill/>
                      </a:ln>
                    </wps:spPr>
                    <wps:txbx>
                      <w:txbxContent>
                        <w:p w14:paraId="608AB8F8" w14:textId="77777777" w:rsidR="009D65EB" w:rsidRDefault="009D65EB">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sidR="001C21BC">
                            <w:rPr>
                              <w:rFonts w:ascii="Times New Roman"/>
                              <w:noProof/>
                              <w:sz w:val="18"/>
                            </w:rPr>
                            <w:t>16</w:t>
                          </w:r>
                          <w:r>
                            <w:fldChar w:fldCharType="end"/>
                          </w:r>
                          <w:r>
                            <w:rPr>
                              <w:rFonts w:ascii="Times New Roman"/>
                              <w:sz w:val="18"/>
                            </w:rPr>
                            <w:t xml:space="preserve"> -</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 o:spid="_x0000_s1028" type="#_x0000_t202" style="position:absolute;margin-left:290.25pt;margin-top:771.05pt;width:21.35pt;height:12pt;z-index:-2516531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" filled="f" stroked="f">
              <v:textbox inset="0,0,0,0">
                <w:txbxContent>
                  <w:p w14:paraId="608AB8F8" w14:textId="77777777" w:rsidR="009D65EB" w:rsidRDefault="009D65EB">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sidR="001C21BC">
                      <w:rPr>
                        <w:rFonts w:ascii="Times New Roman"/>
                        <w:noProof/>
                        <w:sz w:val="18"/>
                      </w:rPr>
                      <w:t>16</w:t>
                    </w:r>
                    <w:r>
                      <w:fldChar w:fldCharType="end"/>
                    </w:r>
                    <w:r>
                      <w:rPr>
                        <w:rFonts w:ascii="Times New Roman"/>
                        <w:sz w:val="1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86A3E" w14:textId="77777777" w:rsidR="00910D03" w:rsidRDefault="00910D03">
      <w:r>
        <w:separator/>
      </w:r>
    </w:p>
  </w:footnote>
  <w:footnote w:type="continuationSeparator" w:id="0">
    <w:p w14:paraId="3A7134DF" w14:textId="77777777" w:rsidR="00910D03" w:rsidRDefault="00910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4086C" w14:textId="77777777" w:rsidR="009D65EB" w:rsidRDefault="009D65EB" w:rsidP="00B113D9">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start w:val="1"/>
      <w:numFmt w:val="decimal"/>
      <w:lvlText w:val="%1."/>
      <w:lvlJc w:val="left"/>
      <w:pPr>
        <w:ind w:left="1147" w:hanging="324"/>
      </w:pPr>
      <w:rPr>
        <w:rFonts w:ascii="Microsoft JhengHei" w:eastAsia="Microsoft JhengHei" w:hAnsi="Microsoft JhengHei" w:cs="Microsoft JhengHei" w:hint="default"/>
        <w:b/>
        <w:bCs/>
        <w:spacing w:val="1"/>
        <w:w w:val="83"/>
        <w:sz w:val="30"/>
        <w:szCs w:val="30"/>
        <w:lang w:val="zh-CN" w:eastAsia="zh-CN" w:bidi="zh-CN"/>
      </w:rPr>
    </w:lvl>
    <w:lvl w:ilvl="1">
      <w:numFmt w:val="bullet"/>
      <w:lvlText w:val="•"/>
      <w:lvlJc w:val="left"/>
      <w:pPr>
        <w:ind w:left="2038" w:hanging="324"/>
      </w:pPr>
      <w:rPr>
        <w:rFonts w:hint="default"/>
        <w:lang w:val="zh-CN" w:eastAsia="zh-CN" w:bidi="zh-CN"/>
      </w:rPr>
    </w:lvl>
    <w:lvl w:ilvl="2">
      <w:numFmt w:val="bullet"/>
      <w:lvlText w:val="•"/>
      <w:lvlJc w:val="left"/>
      <w:pPr>
        <w:ind w:left="2937" w:hanging="324"/>
      </w:pPr>
      <w:rPr>
        <w:rFonts w:hint="default"/>
        <w:lang w:val="zh-CN" w:eastAsia="zh-CN" w:bidi="zh-CN"/>
      </w:rPr>
    </w:lvl>
    <w:lvl w:ilvl="3">
      <w:numFmt w:val="bullet"/>
      <w:lvlText w:val="•"/>
      <w:lvlJc w:val="left"/>
      <w:pPr>
        <w:ind w:left="3835" w:hanging="324"/>
      </w:pPr>
      <w:rPr>
        <w:rFonts w:hint="default"/>
        <w:lang w:val="zh-CN" w:eastAsia="zh-CN" w:bidi="zh-CN"/>
      </w:rPr>
    </w:lvl>
    <w:lvl w:ilvl="4">
      <w:numFmt w:val="bullet"/>
      <w:lvlText w:val="•"/>
      <w:lvlJc w:val="left"/>
      <w:pPr>
        <w:ind w:left="4734" w:hanging="324"/>
      </w:pPr>
      <w:rPr>
        <w:rFonts w:hint="default"/>
        <w:lang w:val="zh-CN" w:eastAsia="zh-CN" w:bidi="zh-CN"/>
      </w:rPr>
    </w:lvl>
    <w:lvl w:ilvl="5">
      <w:numFmt w:val="bullet"/>
      <w:lvlText w:val="•"/>
      <w:lvlJc w:val="left"/>
      <w:pPr>
        <w:ind w:left="5633" w:hanging="324"/>
      </w:pPr>
      <w:rPr>
        <w:rFonts w:hint="default"/>
        <w:lang w:val="zh-CN" w:eastAsia="zh-CN" w:bidi="zh-CN"/>
      </w:rPr>
    </w:lvl>
    <w:lvl w:ilvl="6">
      <w:numFmt w:val="bullet"/>
      <w:lvlText w:val="•"/>
      <w:lvlJc w:val="left"/>
      <w:pPr>
        <w:ind w:left="6531" w:hanging="324"/>
      </w:pPr>
      <w:rPr>
        <w:rFonts w:hint="default"/>
        <w:lang w:val="zh-CN" w:eastAsia="zh-CN" w:bidi="zh-CN"/>
      </w:rPr>
    </w:lvl>
    <w:lvl w:ilvl="7">
      <w:numFmt w:val="bullet"/>
      <w:lvlText w:val="•"/>
      <w:lvlJc w:val="left"/>
      <w:pPr>
        <w:ind w:left="7430" w:hanging="324"/>
      </w:pPr>
      <w:rPr>
        <w:rFonts w:hint="default"/>
        <w:lang w:val="zh-CN" w:eastAsia="zh-CN" w:bidi="zh-CN"/>
      </w:rPr>
    </w:lvl>
    <w:lvl w:ilvl="8">
      <w:numFmt w:val="bullet"/>
      <w:lvlText w:val="•"/>
      <w:lvlJc w:val="left"/>
      <w:pPr>
        <w:ind w:left="8329" w:hanging="324"/>
      </w:pPr>
      <w:rPr>
        <w:rFonts w:hint="default"/>
        <w:lang w:val="zh-CN" w:eastAsia="zh-CN" w:bidi="zh-CN"/>
      </w:rPr>
    </w:lvl>
  </w:abstractNum>
  <w:abstractNum w:abstractNumId="1">
    <w:nsid w:val="B5E306ED"/>
    <w:multiLevelType w:val="multilevel"/>
    <w:tmpl w:val="B5E306ED"/>
    <w:lvl w:ilvl="0">
      <w:start w:val="1"/>
      <w:numFmt w:val="decimal"/>
      <w:lvlText w:val="（%1）"/>
      <w:lvlJc w:val="left"/>
      <w:pPr>
        <w:ind w:left="1621" w:hanging="801"/>
      </w:pPr>
      <w:rPr>
        <w:rFonts w:ascii="宋体" w:eastAsia="宋体" w:hAnsi="宋体" w:cs="宋体" w:hint="default"/>
        <w:spacing w:val="-1"/>
        <w:w w:val="99"/>
        <w:sz w:val="30"/>
        <w:szCs w:val="30"/>
        <w:lang w:val="zh-CN" w:eastAsia="zh-CN" w:bidi="zh-CN"/>
      </w:rPr>
    </w:lvl>
    <w:lvl w:ilvl="1">
      <w:numFmt w:val="bullet"/>
      <w:lvlText w:val="•"/>
      <w:lvlJc w:val="left"/>
      <w:pPr>
        <w:ind w:left="2470" w:hanging="801"/>
      </w:pPr>
      <w:rPr>
        <w:rFonts w:hint="default"/>
        <w:lang w:val="zh-CN" w:eastAsia="zh-CN" w:bidi="zh-CN"/>
      </w:rPr>
    </w:lvl>
    <w:lvl w:ilvl="2">
      <w:numFmt w:val="bullet"/>
      <w:lvlText w:val="•"/>
      <w:lvlJc w:val="left"/>
      <w:pPr>
        <w:ind w:left="3321" w:hanging="801"/>
      </w:pPr>
      <w:rPr>
        <w:rFonts w:hint="default"/>
        <w:lang w:val="zh-CN" w:eastAsia="zh-CN" w:bidi="zh-CN"/>
      </w:rPr>
    </w:lvl>
    <w:lvl w:ilvl="3">
      <w:numFmt w:val="bullet"/>
      <w:lvlText w:val="•"/>
      <w:lvlJc w:val="left"/>
      <w:pPr>
        <w:ind w:left="4171" w:hanging="801"/>
      </w:pPr>
      <w:rPr>
        <w:rFonts w:hint="default"/>
        <w:lang w:val="zh-CN" w:eastAsia="zh-CN" w:bidi="zh-CN"/>
      </w:rPr>
    </w:lvl>
    <w:lvl w:ilvl="4">
      <w:numFmt w:val="bullet"/>
      <w:lvlText w:val="•"/>
      <w:lvlJc w:val="left"/>
      <w:pPr>
        <w:ind w:left="5022" w:hanging="801"/>
      </w:pPr>
      <w:rPr>
        <w:rFonts w:hint="default"/>
        <w:lang w:val="zh-CN" w:eastAsia="zh-CN" w:bidi="zh-CN"/>
      </w:rPr>
    </w:lvl>
    <w:lvl w:ilvl="5">
      <w:numFmt w:val="bullet"/>
      <w:lvlText w:val="•"/>
      <w:lvlJc w:val="left"/>
      <w:pPr>
        <w:ind w:left="5873" w:hanging="801"/>
      </w:pPr>
      <w:rPr>
        <w:rFonts w:hint="default"/>
        <w:lang w:val="zh-CN" w:eastAsia="zh-CN" w:bidi="zh-CN"/>
      </w:rPr>
    </w:lvl>
    <w:lvl w:ilvl="6">
      <w:numFmt w:val="bullet"/>
      <w:lvlText w:val="•"/>
      <w:lvlJc w:val="left"/>
      <w:pPr>
        <w:ind w:left="6723" w:hanging="801"/>
      </w:pPr>
      <w:rPr>
        <w:rFonts w:hint="default"/>
        <w:lang w:val="zh-CN" w:eastAsia="zh-CN" w:bidi="zh-CN"/>
      </w:rPr>
    </w:lvl>
    <w:lvl w:ilvl="7">
      <w:numFmt w:val="bullet"/>
      <w:lvlText w:val="•"/>
      <w:lvlJc w:val="left"/>
      <w:pPr>
        <w:ind w:left="7574" w:hanging="801"/>
      </w:pPr>
      <w:rPr>
        <w:rFonts w:hint="default"/>
        <w:lang w:val="zh-CN" w:eastAsia="zh-CN" w:bidi="zh-CN"/>
      </w:rPr>
    </w:lvl>
    <w:lvl w:ilvl="8">
      <w:numFmt w:val="bullet"/>
      <w:lvlText w:val="•"/>
      <w:lvlJc w:val="left"/>
      <w:pPr>
        <w:ind w:left="8425" w:hanging="801"/>
      </w:pPr>
      <w:rPr>
        <w:rFonts w:hint="default"/>
        <w:lang w:val="zh-CN" w:eastAsia="zh-CN" w:bidi="zh-CN"/>
      </w:rPr>
    </w:lvl>
  </w:abstractNum>
  <w:abstractNum w:abstractNumId="2">
    <w:nsid w:val="C8879AEF"/>
    <w:multiLevelType w:val="multilevel"/>
    <w:tmpl w:val="C8879AEF"/>
    <w:lvl w:ilvl="0">
      <w:start w:val="1"/>
      <w:numFmt w:val="decimal"/>
      <w:lvlText w:val="%1."/>
      <w:lvlJc w:val="left"/>
      <w:pPr>
        <w:ind w:left="1147" w:hanging="324"/>
      </w:pPr>
      <w:rPr>
        <w:rFonts w:ascii="Microsoft JhengHei" w:eastAsia="Microsoft JhengHei" w:hAnsi="Microsoft JhengHei" w:cs="Microsoft JhengHei" w:hint="default"/>
        <w:b/>
        <w:bCs/>
        <w:spacing w:val="1"/>
        <w:w w:val="117"/>
        <w:sz w:val="30"/>
        <w:szCs w:val="30"/>
        <w:lang w:val="zh-CN" w:eastAsia="zh-CN" w:bidi="zh-CN"/>
      </w:rPr>
    </w:lvl>
    <w:lvl w:ilvl="1">
      <w:numFmt w:val="bullet"/>
      <w:lvlText w:val="•"/>
      <w:lvlJc w:val="left"/>
      <w:pPr>
        <w:ind w:left="2038" w:hanging="324"/>
      </w:pPr>
      <w:rPr>
        <w:rFonts w:hint="default"/>
        <w:lang w:val="zh-CN" w:eastAsia="zh-CN" w:bidi="zh-CN"/>
      </w:rPr>
    </w:lvl>
    <w:lvl w:ilvl="2">
      <w:numFmt w:val="bullet"/>
      <w:lvlText w:val="•"/>
      <w:lvlJc w:val="left"/>
      <w:pPr>
        <w:ind w:left="2937" w:hanging="324"/>
      </w:pPr>
      <w:rPr>
        <w:rFonts w:hint="default"/>
        <w:lang w:val="zh-CN" w:eastAsia="zh-CN" w:bidi="zh-CN"/>
      </w:rPr>
    </w:lvl>
    <w:lvl w:ilvl="3">
      <w:numFmt w:val="bullet"/>
      <w:lvlText w:val="•"/>
      <w:lvlJc w:val="left"/>
      <w:pPr>
        <w:ind w:left="3835" w:hanging="324"/>
      </w:pPr>
      <w:rPr>
        <w:rFonts w:hint="default"/>
        <w:lang w:val="zh-CN" w:eastAsia="zh-CN" w:bidi="zh-CN"/>
      </w:rPr>
    </w:lvl>
    <w:lvl w:ilvl="4">
      <w:numFmt w:val="bullet"/>
      <w:lvlText w:val="•"/>
      <w:lvlJc w:val="left"/>
      <w:pPr>
        <w:ind w:left="4734" w:hanging="324"/>
      </w:pPr>
      <w:rPr>
        <w:rFonts w:hint="default"/>
        <w:lang w:val="zh-CN" w:eastAsia="zh-CN" w:bidi="zh-CN"/>
      </w:rPr>
    </w:lvl>
    <w:lvl w:ilvl="5">
      <w:numFmt w:val="bullet"/>
      <w:lvlText w:val="•"/>
      <w:lvlJc w:val="left"/>
      <w:pPr>
        <w:ind w:left="5633" w:hanging="324"/>
      </w:pPr>
      <w:rPr>
        <w:rFonts w:hint="default"/>
        <w:lang w:val="zh-CN" w:eastAsia="zh-CN" w:bidi="zh-CN"/>
      </w:rPr>
    </w:lvl>
    <w:lvl w:ilvl="6">
      <w:numFmt w:val="bullet"/>
      <w:lvlText w:val="•"/>
      <w:lvlJc w:val="left"/>
      <w:pPr>
        <w:ind w:left="6531" w:hanging="324"/>
      </w:pPr>
      <w:rPr>
        <w:rFonts w:hint="default"/>
        <w:lang w:val="zh-CN" w:eastAsia="zh-CN" w:bidi="zh-CN"/>
      </w:rPr>
    </w:lvl>
    <w:lvl w:ilvl="7">
      <w:numFmt w:val="bullet"/>
      <w:lvlText w:val="•"/>
      <w:lvlJc w:val="left"/>
      <w:pPr>
        <w:ind w:left="7430" w:hanging="324"/>
      </w:pPr>
      <w:rPr>
        <w:rFonts w:hint="default"/>
        <w:lang w:val="zh-CN" w:eastAsia="zh-CN" w:bidi="zh-CN"/>
      </w:rPr>
    </w:lvl>
    <w:lvl w:ilvl="8">
      <w:numFmt w:val="bullet"/>
      <w:lvlText w:val="•"/>
      <w:lvlJc w:val="left"/>
      <w:pPr>
        <w:ind w:left="8329" w:hanging="324"/>
      </w:pPr>
      <w:rPr>
        <w:rFonts w:hint="default"/>
        <w:lang w:val="zh-CN" w:eastAsia="zh-CN" w:bidi="zh-CN"/>
      </w:rPr>
    </w:lvl>
  </w:abstractNum>
  <w:abstractNum w:abstractNumId="3">
    <w:nsid w:val="CF092B84"/>
    <w:multiLevelType w:val="multilevel"/>
    <w:tmpl w:val="CF092B84"/>
    <w:lvl w:ilvl="0">
      <w:start w:val="5"/>
      <w:numFmt w:val="decimal"/>
      <w:lvlText w:val="%1."/>
      <w:lvlJc w:val="left"/>
      <w:pPr>
        <w:ind w:left="1147" w:hanging="324"/>
      </w:pPr>
      <w:rPr>
        <w:rFonts w:ascii="Microsoft JhengHei" w:eastAsia="Microsoft JhengHei" w:hAnsi="Microsoft JhengHei" w:cs="Microsoft JhengHei" w:hint="default"/>
        <w:b/>
        <w:bCs/>
        <w:spacing w:val="1"/>
        <w:w w:val="83"/>
        <w:sz w:val="30"/>
        <w:szCs w:val="30"/>
        <w:lang w:val="zh-CN" w:eastAsia="zh-CN" w:bidi="zh-CN"/>
      </w:rPr>
    </w:lvl>
    <w:lvl w:ilvl="1">
      <w:numFmt w:val="bullet"/>
      <w:lvlText w:val="•"/>
      <w:lvlJc w:val="left"/>
      <w:pPr>
        <w:ind w:left="2038" w:hanging="324"/>
      </w:pPr>
      <w:rPr>
        <w:rFonts w:hint="default"/>
        <w:lang w:val="zh-CN" w:eastAsia="zh-CN" w:bidi="zh-CN"/>
      </w:rPr>
    </w:lvl>
    <w:lvl w:ilvl="2">
      <w:numFmt w:val="bullet"/>
      <w:lvlText w:val="•"/>
      <w:lvlJc w:val="left"/>
      <w:pPr>
        <w:ind w:left="2937" w:hanging="324"/>
      </w:pPr>
      <w:rPr>
        <w:rFonts w:hint="default"/>
        <w:lang w:val="zh-CN" w:eastAsia="zh-CN" w:bidi="zh-CN"/>
      </w:rPr>
    </w:lvl>
    <w:lvl w:ilvl="3">
      <w:numFmt w:val="bullet"/>
      <w:lvlText w:val="•"/>
      <w:lvlJc w:val="left"/>
      <w:pPr>
        <w:ind w:left="3835" w:hanging="324"/>
      </w:pPr>
      <w:rPr>
        <w:rFonts w:hint="default"/>
        <w:lang w:val="zh-CN" w:eastAsia="zh-CN" w:bidi="zh-CN"/>
      </w:rPr>
    </w:lvl>
    <w:lvl w:ilvl="4">
      <w:numFmt w:val="bullet"/>
      <w:lvlText w:val="•"/>
      <w:lvlJc w:val="left"/>
      <w:pPr>
        <w:ind w:left="4734" w:hanging="324"/>
      </w:pPr>
      <w:rPr>
        <w:rFonts w:hint="default"/>
        <w:lang w:val="zh-CN" w:eastAsia="zh-CN" w:bidi="zh-CN"/>
      </w:rPr>
    </w:lvl>
    <w:lvl w:ilvl="5">
      <w:numFmt w:val="bullet"/>
      <w:lvlText w:val="•"/>
      <w:lvlJc w:val="left"/>
      <w:pPr>
        <w:ind w:left="5633" w:hanging="324"/>
      </w:pPr>
      <w:rPr>
        <w:rFonts w:hint="default"/>
        <w:lang w:val="zh-CN" w:eastAsia="zh-CN" w:bidi="zh-CN"/>
      </w:rPr>
    </w:lvl>
    <w:lvl w:ilvl="6">
      <w:numFmt w:val="bullet"/>
      <w:lvlText w:val="•"/>
      <w:lvlJc w:val="left"/>
      <w:pPr>
        <w:ind w:left="6531" w:hanging="324"/>
      </w:pPr>
      <w:rPr>
        <w:rFonts w:hint="default"/>
        <w:lang w:val="zh-CN" w:eastAsia="zh-CN" w:bidi="zh-CN"/>
      </w:rPr>
    </w:lvl>
    <w:lvl w:ilvl="7">
      <w:numFmt w:val="bullet"/>
      <w:lvlText w:val="•"/>
      <w:lvlJc w:val="left"/>
      <w:pPr>
        <w:ind w:left="7430" w:hanging="324"/>
      </w:pPr>
      <w:rPr>
        <w:rFonts w:hint="default"/>
        <w:lang w:val="zh-CN" w:eastAsia="zh-CN" w:bidi="zh-CN"/>
      </w:rPr>
    </w:lvl>
    <w:lvl w:ilvl="8">
      <w:numFmt w:val="bullet"/>
      <w:lvlText w:val="•"/>
      <w:lvlJc w:val="left"/>
      <w:pPr>
        <w:ind w:left="8329" w:hanging="324"/>
      </w:pPr>
      <w:rPr>
        <w:rFonts w:hint="default"/>
        <w:lang w:val="zh-CN" w:eastAsia="zh-CN" w:bidi="zh-CN"/>
      </w:rPr>
    </w:lvl>
  </w:abstractNum>
  <w:abstractNum w:abstractNumId="4">
    <w:nsid w:val="0053208E"/>
    <w:multiLevelType w:val="multilevel"/>
    <w:tmpl w:val="0053208E"/>
    <w:lvl w:ilvl="0">
      <w:start w:val="1"/>
      <w:numFmt w:val="decimal"/>
      <w:lvlText w:val="%1."/>
      <w:lvlJc w:val="left"/>
      <w:pPr>
        <w:ind w:left="1147" w:hanging="324"/>
      </w:pPr>
      <w:rPr>
        <w:rFonts w:ascii="Microsoft JhengHei" w:eastAsia="Microsoft JhengHei" w:hAnsi="Microsoft JhengHei" w:cs="Microsoft JhengHei" w:hint="default"/>
        <w:b/>
        <w:bCs/>
        <w:spacing w:val="1"/>
        <w:w w:val="117"/>
        <w:sz w:val="30"/>
        <w:szCs w:val="30"/>
        <w:lang w:val="zh-CN" w:eastAsia="zh-CN" w:bidi="zh-CN"/>
      </w:rPr>
    </w:lvl>
    <w:lvl w:ilvl="1">
      <w:numFmt w:val="bullet"/>
      <w:lvlText w:val="•"/>
      <w:lvlJc w:val="left"/>
      <w:pPr>
        <w:ind w:left="2038" w:hanging="324"/>
      </w:pPr>
      <w:rPr>
        <w:rFonts w:hint="default"/>
        <w:lang w:val="zh-CN" w:eastAsia="zh-CN" w:bidi="zh-CN"/>
      </w:rPr>
    </w:lvl>
    <w:lvl w:ilvl="2">
      <w:numFmt w:val="bullet"/>
      <w:lvlText w:val="•"/>
      <w:lvlJc w:val="left"/>
      <w:pPr>
        <w:ind w:left="2937" w:hanging="324"/>
      </w:pPr>
      <w:rPr>
        <w:rFonts w:hint="default"/>
        <w:lang w:val="zh-CN" w:eastAsia="zh-CN" w:bidi="zh-CN"/>
      </w:rPr>
    </w:lvl>
    <w:lvl w:ilvl="3">
      <w:numFmt w:val="bullet"/>
      <w:lvlText w:val="•"/>
      <w:lvlJc w:val="left"/>
      <w:pPr>
        <w:ind w:left="3835" w:hanging="324"/>
      </w:pPr>
      <w:rPr>
        <w:rFonts w:hint="default"/>
        <w:lang w:val="zh-CN" w:eastAsia="zh-CN" w:bidi="zh-CN"/>
      </w:rPr>
    </w:lvl>
    <w:lvl w:ilvl="4">
      <w:numFmt w:val="bullet"/>
      <w:lvlText w:val="•"/>
      <w:lvlJc w:val="left"/>
      <w:pPr>
        <w:ind w:left="4734" w:hanging="324"/>
      </w:pPr>
      <w:rPr>
        <w:rFonts w:hint="default"/>
        <w:lang w:val="zh-CN" w:eastAsia="zh-CN" w:bidi="zh-CN"/>
      </w:rPr>
    </w:lvl>
    <w:lvl w:ilvl="5">
      <w:numFmt w:val="bullet"/>
      <w:lvlText w:val="•"/>
      <w:lvlJc w:val="left"/>
      <w:pPr>
        <w:ind w:left="5633" w:hanging="324"/>
      </w:pPr>
      <w:rPr>
        <w:rFonts w:hint="default"/>
        <w:lang w:val="zh-CN" w:eastAsia="zh-CN" w:bidi="zh-CN"/>
      </w:rPr>
    </w:lvl>
    <w:lvl w:ilvl="6">
      <w:numFmt w:val="bullet"/>
      <w:lvlText w:val="•"/>
      <w:lvlJc w:val="left"/>
      <w:pPr>
        <w:ind w:left="6531" w:hanging="324"/>
      </w:pPr>
      <w:rPr>
        <w:rFonts w:hint="default"/>
        <w:lang w:val="zh-CN" w:eastAsia="zh-CN" w:bidi="zh-CN"/>
      </w:rPr>
    </w:lvl>
    <w:lvl w:ilvl="7">
      <w:numFmt w:val="bullet"/>
      <w:lvlText w:val="•"/>
      <w:lvlJc w:val="left"/>
      <w:pPr>
        <w:ind w:left="7430" w:hanging="324"/>
      </w:pPr>
      <w:rPr>
        <w:rFonts w:hint="default"/>
        <w:lang w:val="zh-CN" w:eastAsia="zh-CN" w:bidi="zh-CN"/>
      </w:rPr>
    </w:lvl>
    <w:lvl w:ilvl="8">
      <w:numFmt w:val="bullet"/>
      <w:lvlText w:val="•"/>
      <w:lvlJc w:val="left"/>
      <w:pPr>
        <w:ind w:left="8329" w:hanging="324"/>
      </w:pPr>
      <w:rPr>
        <w:rFonts w:hint="default"/>
        <w:lang w:val="zh-CN" w:eastAsia="zh-CN" w:bidi="zh-CN"/>
      </w:rPr>
    </w:lvl>
  </w:abstractNum>
  <w:abstractNum w:abstractNumId="5">
    <w:nsid w:val="0248C179"/>
    <w:multiLevelType w:val="multilevel"/>
    <w:tmpl w:val="0248C179"/>
    <w:lvl w:ilvl="0">
      <w:start w:val="1"/>
      <w:numFmt w:val="decimal"/>
      <w:lvlText w:val="（%1）"/>
      <w:lvlJc w:val="left"/>
      <w:pPr>
        <w:ind w:left="1621" w:hanging="801"/>
      </w:pPr>
      <w:rPr>
        <w:rFonts w:ascii="宋体" w:eastAsia="宋体" w:hAnsi="宋体" w:cs="宋体" w:hint="default"/>
        <w:spacing w:val="-1"/>
        <w:w w:val="99"/>
        <w:sz w:val="30"/>
        <w:szCs w:val="30"/>
        <w:lang w:val="zh-CN" w:eastAsia="zh-CN" w:bidi="zh-CN"/>
      </w:rPr>
    </w:lvl>
    <w:lvl w:ilvl="1">
      <w:numFmt w:val="bullet"/>
      <w:lvlText w:val="•"/>
      <w:lvlJc w:val="left"/>
      <w:pPr>
        <w:ind w:left="2470" w:hanging="801"/>
      </w:pPr>
      <w:rPr>
        <w:rFonts w:hint="default"/>
        <w:lang w:val="zh-CN" w:eastAsia="zh-CN" w:bidi="zh-CN"/>
      </w:rPr>
    </w:lvl>
    <w:lvl w:ilvl="2">
      <w:numFmt w:val="bullet"/>
      <w:lvlText w:val="•"/>
      <w:lvlJc w:val="left"/>
      <w:pPr>
        <w:ind w:left="3321" w:hanging="801"/>
      </w:pPr>
      <w:rPr>
        <w:rFonts w:hint="default"/>
        <w:lang w:val="zh-CN" w:eastAsia="zh-CN" w:bidi="zh-CN"/>
      </w:rPr>
    </w:lvl>
    <w:lvl w:ilvl="3">
      <w:numFmt w:val="bullet"/>
      <w:lvlText w:val="•"/>
      <w:lvlJc w:val="left"/>
      <w:pPr>
        <w:ind w:left="4171" w:hanging="801"/>
      </w:pPr>
      <w:rPr>
        <w:rFonts w:hint="default"/>
        <w:lang w:val="zh-CN" w:eastAsia="zh-CN" w:bidi="zh-CN"/>
      </w:rPr>
    </w:lvl>
    <w:lvl w:ilvl="4">
      <w:numFmt w:val="bullet"/>
      <w:lvlText w:val="•"/>
      <w:lvlJc w:val="left"/>
      <w:pPr>
        <w:ind w:left="5022" w:hanging="801"/>
      </w:pPr>
      <w:rPr>
        <w:rFonts w:hint="default"/>
        <w:lang w:val="zh-CN" w:eastAsia="zh-CN" w:bidi="zh-CN"/>
      </w:rPr>
    </w:lvl>
    <w:lvl w:ilvl="5">
      <w:numFmt w:val="bullet"/>
      <w:lvlText w:val="•"/>
      <w:lvlJc w:val="left"/>
      <w:pPr>
        <w:ind w:left="5873" w:hanging="801"/>
      </w:pPr>
      <w:rPr>
        <w:rFonts w:hint="default"/>
        <w:lang w:val="zh-CN" w:eastAsia="zh-CN" w:bidi="zh-CN"/>
      </w:rPr>
    </w:lvl>
    <w:lvl w:ilvl="6">
      <w:numFmt w:val="bullet"/>
      <w:lvlText w:val="•"/>
      <w:lvlJc w:val="left"/>
      <w:pPr>
        <w:ind w:left="6723" w:hanging="801"/>
      </w:pPr>
      <w:rPr>
        <w:rFonts w:hint="default"/>
        <w:lang w:val="zh-CN" w:eastAsia="zh-CN" w:bidi="zh-CN"/>
      </w:rPr>
    </w:lvl>
    <w:lvl w:ilvl="7">
      <w:numFmt w:val="bullet"/>
      <w:lvlText w:val="•"/>
      <w:lvlJc w:val="left"/>
      <w:pPr>
        <w:ind w:left="7574" w:hanging="801"/>
      </w:pPr>
      <w:rPr>
        <w:rFonts w:hint="default"/>
        <w:lang w:val="zh-CN" w:eastAsia="zh-CN" w:bidi="zh-CN"/>
      </w:rPr>
    </w:lvl>
    <w:lvl w:ilvl="8">
      <w:numFmt w:val="bullet"/>
      <w:lvlText w:val="•"/>
      <w:lvlJc w:val="left"/>
      <w:pPr>
        <w:ind w:left="8425" w:hanging="801"/>
      </w:pPr>
      <w:rPr>
        <w:rFonts w:hint="default"/>
        <w:lang w:val="zh-CN" w:eastAsia="zh-CN" w:bidi="zh-CN"/>
      </w:rPr>
    </w:lvl>
  </w:abstractNum>
  <w:abstractNum w:abstractNumId="6">
    <w:nsid w:val="03D62ECE"/>
    <w:multiLevelType w:val="multilevel"/>
    <w:tmpl w:val="03D62ECE"/>
    <w:lvl w:ilvl="0">
      <w:start w:val="1"/>
      <w:numFmt w:val="decimal"/>
      <w:lvlText w:val="%1."/>
      <w:lvlJc w:val="left"/>
      <w:pPr>
        <w:ind w:left="1147" w:hanging="324"/>
      </w:pPr>
      <w:rPr>
        <w:rFonts w:ascii="Microsoft JhengHei" w:eastAsia="Microsoft JhengHei" w:hAnsi="Microsoft JhengHei" w:cs="Microsoft JhengHei" w:hint="default"/>
        <w:b/>
        <w:bCs/>
        <w:spacing w:val="1"/>
        <w:w w:val="83"/>
        <w:sz w:val="30"/>
        <w:szCs w:val="30"/>
        <w:lang w:val="zh-CN" w:eastAsia="zh-CN" w:bidi="zh-CN"/>
      </w:rPr>
    </w:lvl>
    <w:lvl w:ilvl="1">
      <w:numFmt w:val="bullet"/>
      <w:lvlText w:val="•"/>
      <w:lvlJc w:val="left"/>
      <w:pPr>
        <w:ind w:left="2038" w:hanging="324"/>
      </w:pPr>
      <w:rPr>
        <w:rFonts w:hint="default"/>
        <w:lang w:val="zh-CN" w:eastAsia="zh-CN" w:bidi="zh-CN"/>
      </w:rPr>
    </w:lvl>
    <w:lvl w:ilvl="2">
      <w:numFmt w:val="bullet"/>
      <w:lvlText w:val="•"/>
      <w:lvlJc w:val="left"/>
      <w:pPr>
        <w:ind w:left="2937" w:hanging="324"/>
      </w:pPr>
      <w:rPr>
        <w:rFonts w:hint="default"/>
        <w:lang w:val="zh-CN" w:eastAsia="zh-CN" w:bidi="zh-CN"/>
      </w:rPr>
    </w:lvl>
    <w:lvl w:ilvl="3">
      <w:numFmt w:val="bullet"/>
      <w:lvlText w:val="•"/>
      <w:lvlJc w:val="left"/>
      <w:pPr>
        <w:ind w:left="3835" w:hanging="324"/>
      </w:pPr>
      <w:rPr>
        <w:rFonts w:hint="default"/>
        <w:lang w:val="zh-CN" w:eastAsia="zh-CN" w:bidi="zh-CN"/>
      </w:rPr>
    </w:lvl>
    <w:lvl w:ilvl="4">
      <w:numFmt w:val="bullet"/>
      <w:lvlText w:val="•"/>
      <w:lvlJc w:val="left"/>
      <w:pPr>
        <w:ind w:left="4734" w:hanging="324"/>
      </w:pPr>
      <w:rPr>
        <w:rFonts w:hint="default"/>
        <w:lang w:val="zh-CN" w:eastAsia="zh-CN" w:bidi="zh-CN"/>
      </w:rPr>
    </w:lvl>
    <w:lvl w:ilvl="5">
      <w:numFmt w:val="bullet"/>
      <w:lvlText w:val="•"/>
      <w:lvlJc w:val="left"/>
      <w:pPr>
        <w:ind w:left="5633" w:hanging="324"/>
      </w:pPr>
      <w:rPr>
        <w:rFonts w:hint="default"/>
        <w:lang w:val="zh-CN" w:eastAsia="zh-CN" w:bidi="zh-CN"/>
      </w:rPr>
    </w:lvl>
    <w:lvl w:ilvl="6">
      <w:numFmt w:val="bullet"/>
      <w:lvlText w:val="•"/>
      <w:lvlJc w:val="left"/>
      <w:pPr>
        <w:ind w:left="6531" w:hanging="324"/>
      </w:pPr>
      <w:rPr>
        <w:rFonts w:hint="default"/>
        <w:lang w:val="zh-CN" w:eastAsia="zh-CN" w:bidi="zh-CN"/>
      </w:rPr>
    </w:lvl>
    <w:lvl w:ilvl="7">
      <w:numFmt w:val="bullet"/>
      <w:lvlText w:val="•"/>
      <w:lvlJc w:val="left"/>
      <w:pPr>
        <w:ind w:left="7430" w:hanging="324"/>
      </w:pPr>
      <w:rPr>
        <w:rFonts w:hint="default"/>
        <w:lang w:val="zh-CN" w:eastAsia="zh-CN" w:bidi="zh-CN"/>
      </w:rPr>
    </w:lvl>
    <w:lvl w:ilvl="8">
      <w:numFmt w:val="bullet"/>
      <w:lvlText w:val="•"/>
      <w:lvlJc w:val="left"/>
      <w:pPr>
        <w:ind w:left="8329" w:hanging="324"/>
      </w:pPr>
      <w:rPr>
        <w:rFonts w:hint="default"/>
        <w:lang w:val="zh-CN" w:eastAsia="zh-CN" w:bidi="zh-CN"/>
      </w:rPr>
    </w:lvl>
  </w:abstractNum>
  <w:abstractNum w:abstractNumId="7">
    <w:nsid w:val="25B654F3"/>
    <w:multiLevelType w:val="multilevel"/>
    <w:tmpl w:val="25B654F3"/>
    <w:lvl w:ilvl="0">
      <w:start w:val="1"/>
      <w:numFmt w:val="decimal"/>
      <w:lvlText w:val="%1."/>
      <w:lvlJc w:val="left"/>
      <w:pPr>
        <w:ind w:left="1142" w:hanging="322"/>
      </w:pPr>
      <w:rPr>
        <w:rFonts w:ascii="宋体" w:eastAsia="宋体" w:hAnsi="宋体" w:cs="宋体" w:hint="default"/>
        <w:b w:val="0"/>
        <w:bCs w:val="0"/>
        <w:color w:val="auto"/>
        <w:spacing w:val="1"/>
        <w:w w:val="99"/>
        <w:sz w:val="30"/>
        <w:szCs w:val="30"/>
        <w:lang w:val="zh-CN" w:eastAsia="zh-CN" w:bidi="zh-CN"/>
      </w:rPr>
    </w:lvl>
    <w:lvl w:ilvl="1">
      <w:numFmt w:val="bullet"/>
      <w:lvlText w:val="•"/>
      <w:lvlJc w:val="left"/>
      <w:pPr>
        <w:ind w:left="2038" w:hanging="322"/>
      </w:pPr>
      <w:rPr>
        <w:rFonts w:hint="default"/>
        <w:lang w:val="zh-CN" w:eastAsia="zh-CN" w:bidi="zh-CN"/>
      </w:rPr>
    </w:lvl>
    <w:lvl w:ilvl="2">
      <w:numFmt w:val="bullet"/>
      <w:lvlText w:val="•"/>
      <w:lvlJc w:val="left"/>
      <w:pPr>
        <w:ind w:left="2937" w:hanging="322"/>
      </w:pPr>
      <w:rPr>
        <w:rFonts w:hint="default"/>
        <w:lang w:val="zh-CN" w:eastAsia="zh-CN" w:bidi="zh-CN"/>
      </w:rPr>
    </w:lvl>
    <w:lvl w:ilvl="3">
      <w:numFmt w:val="bullet"/>
      <w:lvlText w:val="•"/>
      <w:lvlJc w:val="left"/>
      <w:pPr>
        <w:ind w:left="3835" w:hanging="322"/>
      </w:pPr>
      <w:rPr>
        <w:rFonts w:hint="default"/>
        <w:lang w:val="zh-CN" w:eastAsia="zh-CN" w:bidi="zh-CN"/>
      </w:rPr>
    </w:lvl>
    <w:lvl w:ilvl="4">
      <w:numFmt w:val="bullet"/>
      <w:lvlText w:val="•"/>
      <w:lvlJc w:val="left"/>
      <w:pPr>
        <w:ind w:left="4734" w:hanging="322"/>
      </w:pPr>
      <w:rPr>
        <w:rFonts w:hint="default"/>
        <w:lang w:val="zh-CN" w:eastAsia="zh-CN" w:bidi="zh-CN"/>
      </w:rPr>
    </w:lvl>
    <w:lvl w:ilvl="5">
      <w:numFmt w:val="bullet"/>
      <w:lvlText w:val="•"/>
      <w:lvlJc w:val="left"/>
      <w:pPr>
        <w:ind w:left="5633" w:hanging="322"/>
      </w:pPr>
      <w:rPr>
        <w:rFonts w:hint="default"/>
        <w:lang w:val="zh-CN" w:eastAsia="zh-CN" w:bidi="zh-CN"/>
      </w:rPr>
    </w:lvl>
    <w:lvl w:ilvl="6">
      <w:numFmt w:val="bullet"/>
      <w:lvlText w:val="•"/>
      <w:lvlJc w:val="left"/>
      <w:pPr>
        <w:ind w:left="6531" w:hanging="322"/>
      </w:pPr>
      <w:rPr>
        <w:rFonts w:hint="default"/>
        <w:lang w:val="zh-CN" w:eastAsia="zh-CN" w:bidi="zh-CN"/>
      </w:rPr>
    </w:lvl>
    <w:lvl w:ilvl="7">
      <w:numFmt w:val="bullet"/>
      <w:lvlText w:val="•"/>
      <w:lvlJc w:val="left"/>
      <w:pPr>
        <w:ind w:left="7430" w:hanging="322"/>
      </w:pPr>
      <w:rPr>
        <w:rFonts w:hint="default"/>
        <w:lang w:val="zh-CN" w:eastAsia="zh-CN" w:bidi="zh-CN"/>
      </w:rPr>
    </w:lvl>
    <w:lvl w:ilvl="8">
      <w:numFmt w:val="bullet"/>
      <w:lvlText w:val="•"/>
      <w:lvlJc w:val="left"/>
      <w:pPr>
        <w:ind w:left="8329" w:hanging="322"/>
      </w:pPr>
      <w:rPr>
        <w:rFonts w:hint="default"/>
        <w:lang w:val="zh-CN" w:eastAsia="zh-CN" w:bidi="zh-CN"/>
      </w:rPr>
    </w:lvl>
  </w:abstractNum>
  <w:abstractNum w:abstractNumId="8">
    <w:nsid w:val="4D4DC07F"/>
    <w:multiLevelType w:val="multilevel"/>
    <w:tmpl w:val="4D4DC07F"/>
    <w:lvl w:ilvl="0">
      <w:start w:val="1"/>
      <w:numFmt w:val="decimal"/>
      <w:lvlText w:val="%1."/>
      <w:lvlJc w:val="left"/>
      <w:pPr>
        <w:ind w:left="1142" w:hanging="322"/>
      </w:pPr>
      <w:rPr>
        <w:rFonts w:ascii="宋体" w:eastAsia="宋体" w:hAnsi="宋体" w:cs="宋体" w:hint="default"/>
        <w:spacing w:val="1"/>
        <w:w w:val="99"/>
        <w:sz w:val="30"/>
        <w:szCs w:val="30"/>
        <w:lang w:val="zh-CN" w:eastAsia="zh-CN" w:bidi="zh-CN"/>
      </w:rPr>
    </w:lvl>
    <w:lvl w:ilvl="1">
      <w:numFmt w:val="bullet"/>
      <w:lvlText w:val="•"/>
      <w:lvlJc w:val="left"/>
      <w:pPr>
        <w:ind w:left="2038" w:hanging="322"/>
      </w:pPr>
      <w:rPr>
        <w:rFonts w:hint="default"/>
        <w:lang w:val="zh-CN" w:eastAsia="zh-CN" w:bidi="zh-CN"/>
      </w:rPr>
    </w:lvl>
    <w:lvl w:ilvl="2">
      <w:numFmt w:val="bullet"/>
      <w:lvlText w:val="•"/>
      <w:lvlJc w:val="left"/>
      <w:pPr>
        <w:ind w:left="2937" w:hanging="322"/>
      </w:pPr>
      <w:rPr>
        <w:rFonts w:hint="default"/>
        <w:lang w:val="zh-CN" w:eastAsia="zh-CN" w:bidi="zh-CN"/>
      </w:rPr>
    </w:lvl>
    <w:lvl w:ilvl="3">
      <w:numFmt w:val="bullet"/>
      <w:lvlText w:val="•"/>
      <w:lvlJc w:val="left"/>
      <w:pPr>
        <w:ind w:left="3835" w:hanging="322"/>
      </w:pPr>
      <w:rPr>
        <w:rFonts w:hint="default"/>
        <w:lang w:val="zh-CN" w:eastAsia="zh-CN" w:bidi="zh-CN"/>
      </w:rPr>
    </w:lvl>
    <w:lvl w:ilvl="4">
      <w:numFmt w:val="bullet"/>
      <w:lvlText w:val="•"/>
      <w:lvlJc w:val="left"/>
      <w:pPr>
        <w:ind w:left="4734" w:hanging="322"/>
      </w:pPr>
      <w:rPr>
        <w:rFonts w:hint="default"/>
        <w:lang w:val="zh-CN" w:eastAsia="zh-CN" w:bidi="zh-CN"/>
      </w:rPr>
    </w:lvl>
    <w:lvl w:ilvl="5">
      <w:numFmt w:val="bullet"/>
      <w:lvlText w:val="•"/>
      <w:lvlJc w:val="left"/>
      <w:pPr>
        <w:ind w:left="5633" w:hanging="322"/>
      </w:pPr>
      <w:rPr>
        <w:rFonts w:hint="default"/>
        <w:lang w:val="zh-CN" w:eastAsia="zh-CN" w:bidi="zh-CN"/>
      </w:rPr>
    </w:lvl>
    <w:lvl w:ilvl="6">
      <w:numFmt w:val="bullet"/>
      <w:lvlText w:val="•"/>
      <w:lvlJc w:val="left"/>
      <w:pPr>
        <w:ind w:left="6531" w:hanging="322"/>
      </w:pPr>
      <w:rPr>
        <w:rFonts w:hint="default"/>
        <w:lang w:val="zh-CN" w:eastAsia="zh-CN" w:bidi="zh-CN"/>
      </w:rPr>
    </w:lvl>
    <w:lvl w:ilvl="7">
      <w:numFmt w:val="bullet"/>
      <w:lvlText w:val="•"/>
      <w:lvlJc w:val="left"/>
      <w:pPr>
        <w:ind w:left="7430" w:hanging="322"/>
      </w:pPr>
      <w:rPr>
        <w:rFonts w:hint="default"/>
        <w:lang w:val="zh-CN" w:eastAsia="zh-CN" w:bidi="zh-CN"/>
      </w:rPr>
    </w:lvl>
    <w:lvl w:ilvl="8">
      <w:numFmt w:val="bullet"/>
      <w:lvlText w:val="•"/>
      <w:lvlJc w:val="left"/>
      <w:pPr>
        <w:ind w:left="8329" w:hanging="322"/>
      </w:pPr>
      <w:rPr>
        <w:rFonts w:hint="default"/>
        <w:lang w:val="zh-CN" w:eastAsia="zh-CN" w:bidi="zh-CN"/>
      </w:rPr>
    </w:lvl>
  </w:abstractNum>
  <w:abstractNum w:abstractNumId="9">
    <w:nsid w:val="59ADCABA"/>
    <w:multiLevelType w:val="multilevel"/>
    <w:tmpl w:val="59ADCABA"/>
    <w:lvl w:ilvl="0">
      <w:start w:val="1"/>
      <w:numFmt w:val="decimal"/>
      <w:lvlText w:val="（%1）"/>
      <w:lvlJc w:val="left"/>
      <w:pPr>
        <w:ind w:left="1621" w:hanging="801"/>
      </w:pPr>
      <w:rPr>
        <w:rFonts w:ascii="宋体" w:eastAsia="宋体" w:hAnsi="宋体" w:cs="宋体" w:hint="default"/>
        <w:spacing w:val="-1"/>
        <w:w w:val="99"/>
        <w:sz w:val="30"/>
        <w:szCs w:val="30"/>
        <w:lang w:val="zh-CN" w:eastAsia="zh-CN" w:bidi="zh-CN"/>
      </w:rPr>
    </w:lvl>
    <w:lvl w:ilvl="1">
      <w:numFmt w:val="bullet"/>
      <w:lvlText w:val="•"/>
      <w:lvlJc w:val="left"/>
      <w:pPr>
        <w:ind w:left="2470" w:hanging="801"/>
      </w:pPr>
      <w:rPr>
        <w:rFonts w:hint="default"/>
        <w:lang w:val="zh-CN" w:eastAsia="zh-CN" w:bidi="zh-CN"/>
      </w:rPr>
    </w:lvl>
    <w:lvl w:ilvl="2">
      <w:numFmt w:val="bullet"/>
      <w:lvlText w:val="•"/>
      <w:lvlJc w:val="left"/>
      <w:pPr>
        <w:ind w:left="3321" w:hanging="801"/>
      </w:pPr>
      <w:rPr>
        <w:rFonts w:hint="default"/>
        <w:lang w:val="zh-CN" w:eastAsia="zh-CN" w:bidi="zh-CN"/>
      </w:rPr>
    </w:lvl>
    <w:lvl w:ilvl="3">
      <w:numFmt w:val="bullet"/>
      <w:lvlText w:val="•"/>
      <w:lvlJc w:val="left"/>
      <w:pPr>
        <w:ind w:left="4171" w:hanging="801"/>
      </w:pPr>
      <w:rPr>
        <w:rFonts w:hint="default"/>
        <w:lang w:val="zh-CN" w:eastAsia="zh-CN" w:bidi="zh-CN"/>
      </w:rPr>
    </w:lvl>
    <w:lvl w:ilvl="4">
      <w:numFmt w:val="bullet"/>
      <w:lvlText w:val="•"/>
      <w:lvlJc w:val="left"/>
      <w:pPr>
        <w:ind w:left="5022" w:hanging="801"/>
      </w:pPr>
      <w:rPr>
        <w:rFonts w:hint="default"/>
        <w:lang w:val="zh-CN" w:eastAsia="zh-CN" w:bidi="zh-CN"/>
      </w:rPr>
    </w:lvl>
    <w:lvl w:ilvl="5">
      <w:numFmt w:val="bullet"/>
      <w:lvlText w:val="•"/>
      <w:lvlJc w:val="left"/>
      <w:pPr>
        <w:ind w:left="5873" w:hanging="801"/>
      </w:pPr>
      <w:rPr>
        <w:rFonts w:hint="default"/>
        <w:lang w:val="zh-CN" w:eastAsia="zh-CN" w:bidi="zh-CN"/>
      </w:rPr>
    </w:lvl>
    <w:lvl w:ilvl="6">
      <w:numFmt w:val="bullet"/>
      <w:lvlText w:val="•"/>
      <w:lvlJc w:val="left"/>
      <w:pPr>
        <w:ind w:left="6723" w:hanging="801"/>
      </w:pPr>
      <w:rPr>
        <w:rFonts w:hint="default"/>
        <w:lang w:val="zh-CN" w:eastAsia="zh-CN" w:bidi="zh-CN"/>
      </w:rPr>
    </w:lvl>
    <w:lvl w:ilvl="7">
      <w:numFmt w:val="bullet"/>
      <w:lvlText w:val="•"/>
      <w:lvlJc w:val="left"/>
      <w:pPr>
        <w:ind w:left="7574" w:hanging="801"/>
      </w:pPr>
      <w:rPr>
        <w:rFonts w:hint="default"/>
        <w:lang w:val="zh-CN" w:eastAsia="zh-CN" w:bidi="zh-CN"/>
      </w:rPr>
    </w:lvl>
    <w:lvl w:ilvl="8">
      <w:numFmt w:val="bullet"/>
      <w:lvlText w:val="•"/>
      <w:lvlJc w:val="left"/>
      <w:pPr>
        <w:ind w:left="8425" w:hanging="801"/>
      </w:pPr>
      <w:rPr>
        <w:rFonts w:hint="default"/>
        <w:lang w:val="zh-CN" w:eastAsia="zh-CN" w:bidi="zh-CN"/>
      </w:rPr>
    </w:lvl>
  </w:abstractNum>
  <w:abstractNum w:abstractNumId="10">
    <w:nsid w:val="5A241D34"/>
    <w:multiLevelType w:val="multilevel"/>
    <w:tmpl w:val="5A241D34"/>
    <w:lvl w:ilvl="0">
      <w:start w:val="1"/>
      <w:numFmt w:val="decimal"/>
      <w:lvlText w:val="%1."/>
      <w:lvlJc w:val="left"/>
      <w:pPr>
        <w:ind w:left="1142" w:hanging="322"/>
      </w:pPr>
      <w:rPr>
        <w:rFonts w:ascii="宋体" w:eastAsia="宋体" w:hAnsi="宋体" w:cs="宋体" w:hint="default"/>
        <w:spacing w:val="1"/>
        <w:w w:val="99"/>
        <w:sz w:val="30"/>
        <w:szCs w:val="30"/>
        <w:lang w:val="zh-CN" w:eastAsia="zh-CN" w:bidi="zh-CN"/>
      </w:rPr>
    </w:lvl>
    <w:lvl w:ilvl="1">
      <w:numFmt w:val="bullet"/>
      <w:lvlText w:val="•"/>
      <w:lvlJc w:val="left"/>
      <w:pPr>
        <w:ind w:left="2038" w:hanging="322"/>
      </w:pPr>
      <w:rPr>
        <w:rFonts w:hint="default"/>
        <w:lang w:val="zh-CN" w:eastAsia="zh-CN" w:bidi="zh-CN"/>
      </w:rPr>
    </w:lvl>
    <w:lvl w:ilvl="2">
      <w:numFmt w:val="bullet"/>
      <w:lvlText w:val="•"/>
      <w:lvlJc w:val="left"/>
      <w:pPr>
        <w:ind w:left="2937" w:hanging="322"/>
      </w:pPr>
      <w:rPr>
        <w:rFonts w:hint="default"/>
        <w:lang w:val="zh-CN" w:eastAsia="zh-CN" w:bidi="zh-CN"/>
      </w:rPr>
    </w:lvl>
    <w:lvl w:ilvl="3">
      <w:numFmt w:val="bullet"/>
      <w:lvlText w:val="•"/>
      <w:lvlJc w:val="left"/>
      <w:pPr>
        <w:ind w:left="3835" w:hanging="322"/>
      </w:pPr>
      <w:rPr>
        <w:rFonts w:hint="default"/>
        <w:lang w:val="zh-CN" w:eastAsia="zh-CN" w:bidi="zh-CN"/>
      </w:rPr>
    </w:lvl>
    <w:lvl w:ilvl="4">
      <w:numFmt w:val="bullet"/>
      <w:lvlText w:val="•"/>
      <w:lvlJc w:val="left"/>
      <w:pPr>
        <w:ind w:left="4734" w:hanging="322"/>
      </w:pPr>
      <w:rPr>
        <w:rFonts w:hint="default"/>
        <w:lang w:val="zh-CN" w:eastAsia="zh-CN" w:bidi="zh-CN"/>
      </w:rPr>
    </w:lvl>
    <w:lvl w:ilvl="5">
      <w:numFmt w:val="bullet"/>
      <w:lvlText w:val="•"/>
      <w:lvlJc w:val="left"/>
      <w:pPr>
        <w:ind w:left="5633" w:hanging="322"/>
      </w:pPr>
      <w:rPr>
        <w:rFonts w:hint="default"/>
        <w:lang w:val="zh-CN" w:eastAsia="zh-CN" w:bidi="zh-CN"/>
      </w:rPr>
    </w:lvl>
    <w:lvl w:ilvl="6">
      <w:numFmt w:val="bullet"/>
      <w:lvlText w:val="•"/>
      <w:lvlJc w:val="left"/>
      <w:pPr>
        <w:ind w:left="6531" w:hanging="322"/>
      </w:pPr>
      <w:rPr>
        <w:rFonts w:hint="default"/>
        <w:lang w:val="zh-CN" w:eastAsia="zh-CN" w:bidi="zh-CN"/>
      </w:rPr>
    </w:lvl>
    <w:lvl w:ilvl="7">
      <w:numFmt w:val="bullet"/>
      <w:lvlText w:val="•"/>
      <w:lvlJc w:val="left"/>
      <w:pPr>
        <w:ind w:left="7430" w:hanging="322"/>
      </w:pPr>
      <w:rPr>
        <w:rFonts w:hint="default"/>
        <w:lang w:val="zh-CN" w:eastAsia="zh-CN" w:bidi="zh-CN"/>
      </w:rPr>
    </w:lvl>
    <w:lvl w:ilvl="8">
      <w:numFmt w:val="bullet"/>
      <w:lvlText w:val="•"/>
      <w:lvlJc w:val="left"/>
      <w:pPr>
        <w:ind w:left="8329" w:hanging="322"/>
      </w:pPr>
      <w:rPr>
        <w:rFonts w:hint="default"/>
        <w:lang w:val="zh-CN" w:eastAsia="zh-CN" w:bidi="zh-CN"/>
      </w:rPr>
    </w:lvl>
  </w:abstractNum>
  <w:abstractNum w:abstractNumId="11">
    <w:nsid w:val="60195AB9"/>
    <w:multiLevelType w:val="singleLevel"/>
    <w:tmpl w:val="60195AB9"/>
    <w:lvl w:ilvl="0">
      <w:start w:val="2"/>
      <w:numFmt w:val="decimal"/>
      <w:suff w:val="nothing"/>
      <w:lvlText w:val="%1."/>
      <w:lvlJc w:val="left"/>
    </w:lvl>
  </w:abstractNum>
  <w:num w:numId="1">
    <w:abstractNumId w:val="4"/>
  </w:num>
  <w:num w:numId="2">
    <w:abstractNumId w:val="3"/>
  </w:num>
  <w:num w:numId="3">
    <w:abstractNumId w:val="9"/>
  </w:num>
  <w:num w:numId="4">
    <w:abstractNumId w:val="1"/>
  </w:num>
  <w:num w:numId="5">
    <w:abstractNumId w:val="6"/>
  </w:num>
  <w:num w:numId="6">
    <w:abstractNumId w:val="7"/>
  </w:num>
  <w:num w:numId="7">
    <w:abstractNumId w:val="5"/>
  </w:num>
  <w:num w:numId="8">
    <w:abstractNumId w:val="0"/>
  </w:num>
  <w:num w:numId="9">
    <w:abstractNumId w:val="10"/>
  </w:num>
  <w:num w:numId="10">
    <w:abstractNumId w:val="2"/>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hNjU3NjhjOWM3NTJiNWViMTRiOGRlMDE1MTBjNGIifQ=="/>
  </w:docVars>
  <w:rsids>
    <w:rsidRoot w:val="00C83CDE"/>
    <w:rsid w:val="BFC71691"/>
    <w:rsid w:val="BFD46333"/>
    <w:rsid w:val="DDFF864F"/>
    <w:rsid w:val="F7BDF4DC"/>
    <w:rsid w:val="F9FF9DC7"/>
    <w:rsid w:val="000452D4"/>
    <w:rsid w:val="000D0D31"/>
    <w:rsid w:val="000D357E"/>
    <w:rsid w:val="000E2072"/>
    <w:rsid w:val="000E2119"/>
    <w:rsid w:val="000E5477"/>
    <w:rsid w:val="000F14C7"/>
    <w:rsid w:val="000F1FFE"/>
    <w:rsid w:val="000F3042"/>
    <w:rsid w:val="00101B23"/>
    <w:rsid w:val="00116BE0"/>
    <w:rsid w:val="00133EC3"/>
    <w:rsid w:val="00137C7D"/>
    <w:rsid w:val="00152683"/>
    <w:rsid w:val="0016335A"/>
    <w:rsid w:val="00165145"/>
    <w:rsid w:val="00165B09"/>
    <w:rsid w:val="00171BC7"/>
    <w:rsid w:val="00192EB1"/>
    <w:rsid w:val="0019333D"/>
    <w:rsid w:val="001A1873"/>
    <w:rsid w:val="001A54D1"/>
    <w:rsid w:val="001B6AD3"/>
    <w:rsid w:val="001C1806"/>
    <w:rsid w:val="001C21BC"/>
    <w:rsid w:val="001F1B21"/>
    <w:rsid w:val="002006E7"/>
    <w:rsid w:val="00200A40"/>
    <w:rsid w:val="00204B95"/>
    <w:rsid w:val="00255FE8"/>
    <w:rsid w:val="00264A8E"/>
    <w:rsid w:val="00272DA3"/>
    <w:rsid w:val="00280359"/>
    <w:rsid w:val="00282E96"/>
    <w:rsid w:val="002D27BA"/>
    <w:rsid w:val="00323ACA"/>
    <w:rsid w:val="00351875"/>
    <w:rsid w:val="00371FCE"/>
    <w:rsid w:val="00381ED2"/>
    <w:rsid w:val="003879F3"/>
    <w:rsid w:val="0039670A"/>
    <w:rsid w:val="003B692D"/>
    <w:rsid w:val="003C12E0"/>
    <w:rsid w:val="003E75C1"/>
    <w:rsid w:val="0041410E"/>
    <w:rsid w:val="004355DF"/>
    <w:rsid w:val="004459E3"/>
    <w:rsid w:val="00452A6C"/>
    <w:rsid w:val="004569FE"/>
    <w:rsid w:val="0046043B"/>
    <w:rsid w:val="00496B6D"/>
    <w:rsid w:val="004A1034"/>
    <w:rsid w:val="004A1FA7"/>
    <w:rsid w:val="004B1624"/>
    <w:rsid w:val="00525BDC"/>
    <w:rsid w:val="0055223E"/>
    <w:rsid w:val="00560674"/>
    <w:rsid w:val="00574EBD"/>
    <w:rsid w:val="00581700"/>
    <w:rsid w:val="005A5DA9"/>
    <w:rsid w:val="005E0449"/>
    <w:rsid w:val="005E0E04"/>
    <w:rsid w:val="005E28D6"/>
    <w:rsid w:val="005E6E51"/>
    <w:rsid w:val="005F247B"/>
    <w:rsid w:val="00647048"/>
    <w:rsid w:val="0065794C"/>
    <w:rsid w:val="00665B72"/>
    <w:rsid w:val="00667184"/>
    <w:rsid w:val="006A21E1"/>
    <w:rsid w:val="006A37D3"/>
    <w:rsid w:val="006C4737"/>
    <w:rsid w:val="006D1EA3"/>
    <w:rsid w:val="00701232"/>
    <w:rsid w:val="007116A0"/>
    <w:rsid w:val="00716D45"/>
    <w:rsid w:val="0073260D"/>
    <w:rsid w:val="007521B9"/>
    <w:rsid w:val="007C4375"/>
    <w:rsid w:val="007F73B1"/>
    <w:rsid w:val="00800139"/>
    <w:rsid w:val="00861608"/>
    <w:rsid w:val="00876335"/>
    <w:rsid w:val="008A7DF7"/>
    <w:rsid w:val="008F585E"/>
    <w:rsid w:val="008F74EC"/>
    <w:rsid w:val="009077D9"/>
    <w:rsid w:val="00910D03"/>
    <w:rsid w:val="0092195B"/>
    <w:rsid w:val="009239C9"/>
    <w:rsid w:val="00940577"/>
    <w:rsid w:val="0095260D"/>
    <w:rsid w:val="00974F8C"/>
    <w:rsid w:val="0098319A"/>
    <w:rsid w:val="009A44F6"/>
    <w:rsid w:val="009C7EF2"/>
    <w:rsid w:val="009D65EB"/>
    <w:rsid w:val="009D7404"/>
    <w:rsid w:val="009E7E69"/>
    <w:rsid w:val="00A023B1"/>
    <w:rsid w:val="00A12A39"/>
    <w:rsid w:val="00A12E64"/>
    <w:rsid w:val="00A85963"/>
    <w:rsid w:val="00A86F29"/>
    <w:rsid w:val="00AC337B"/>
    <w:rsid w:val="00AE7426"/>
    <w:rsid w:val="00B113D9"/>
    <w:rsid w:val="00B5577B"/>
    <w:rsid w:val="00B71A44"/>
    <w:rsid w:val="00B71CCD"/>
    <w:rsid w:val="00B80032"/>
    <w:rsid w:val="00B8439B"/>
    <w:rsid w:val="00BA47CD"/>
    <w:rsid w:val="00BC617F"/>
    <w:rsid w:val="00C00884"/>
    <w:rsid w:val="00C2459E"/>
    <w:rsid w:val="00C41994"/>
    <w:rsid w:val="00C72E91"/>
    <w:rsid w:val="00C83CDE"/>
    <w:rsid w:val="00C8779D"/>
    <w:rsid w:val="00C9099B"/>
    <w:rsid w:val="00CD438E"/>
    <w:rsid w:val="00CE7C4F"/>
    <w:rsid w:val="00D1403F"/>
    <w:rsid w:val="00D54F44"/>
    <w:rsid w:val="00D57E1F"/>
    <w:rsid w:val="00D766CD"/>
    <w:rsid w:val="00D87B35"/>
    <w:rsid w:val="00E11F55"/>
    <w:rsid w:val="00E20F33"/>
    <w:rsid w:val="00E254DE"/>
    <w:rsid w:val="00E35EAC"/>
    <w:rsid w:val="00E56B73"/>
    <w:rsid w:val="00E639FC"/>
    <w:rsid w:val="00E657B3"/>
    <w:rsid w:val="00EB6953"/>
    <w:rsid w:val="00EC5ABC"/>
    <w:rsid w:val="00ED2FA3"/>
    <w:rsid w:val="00EE54D9"/>
    <w:rsid w:val="00EF68A5"/>
    <w:rsid w:val="00EF7B87"/>
    <w:rsid w:val="00F04574"/>
    <w:rsid w:val="00F21539"/>
    <w:rsid w:val="00F60307"/>
    <w:rsid w:val="00F61D4C"/>
    <w:rsid w:val="00F64AA6"/>
    <w:rsid w:val="00F72E1A"/>
    <w:rsid w:val="00F97ECF"/>
    <w:rsid w:val="00FA6047"/>
    <w:rsid w:val="00FB2D30"/>
    <w:rsid w:val="00FC1763"/>
    <w:rsid w:val="00FD713E"/>
    <w:rsid w:val="00FE686F"/>
    <w:rsid w:val="09304FAA"/>
    <w:rsid w:val="09D45935"/>
    <w:rsid w:val="0AFB051B"/>
    <w:rsid w:val="0D0E115E"/>
    <w:rsid w:val="183F2B14"/>
    <w:rsid w:val="34322187"/>
    <w:rsid w:val="3F8C3D12"/>
    <w:rsid w:val="526D4BF8"/>
    <w:rsid w:val="57EF6335"/>
    <w:rsid w:val="5F774269"/>
    <w:rsid w:val="61C8644C"/>
    <w:rsid w:val="6A927E4E"/>
    <w:rsid w:val="74AEE8C3"/>
    <w:rsid w:val="77BF7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22E1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459E3"/>
    <w:pPr>
      <w:widowControl w:val="0"/>
      <w:autoSpaceDE w:val="0"/>
      <w:autoSpaceDN w:val="0"/>
    </w:pPr>
    <w:rPr>
      <w:rFonts w:ascii="宋体" w:eastAsia="宋体" w:hAnsi="宋体" w:cs="宋体"/>
      <w:sz w:val="22"/>
      <w:szCs w:val="22"/>
      <w:lang w:val="zh-CN" w:bidi="zh-CN"/>
    </w:rPr>
  </w:style>
  <w:style w:type="paragraph" w:styleId="1">
    <w:name w:val="heading 1"/>
    <w:basedOn w:val="a"/>
    <w:next w:val="a"/>
    <w:link w:val="1Char"/>
    <w:uiPriority w:val="1"/>
    <w:qFormat/>
    <w:pPr>
      <w:spacing w:line="509" w:lineRule="exact"/>
      <w:ind w:left="823"/>
      <w:outlineLvl w:val="0"/>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ind w:left="180"/>
    </w:pPr>
    <w:rPr>
      <w:sz w:val="32"/>
      <w:szCs w:val="32"/>
    </w:rPr>
  </w:style>
  <w:style w:type="paragraph" w:styleId="a4">
    <w:name w:val="Body Text Indent"/>
    <w:basedOn w:val="a"/>
    <w:link w:val="Char0"/>
    <w:pPr>
      <w:spacing w:after="120"/>
      <w:ind w:leftChars="200" w:left="420"/>
    </w:pPr>
  </w:style>
  <w:style w:type="paragraph" w:styleId="a5">
    <w:name w:val="Balloon Text"/>
    <w:basedOn w:val="a"/>
    <w:link w:val="Char1"/>
    <w:rPr>
      <w:sz w:val="18"/>
      <w:szCs w:val="18"/>
    </w:rPr>
  </w:style>
  <w:style w:type="paragraph" w:styleId="a6">
    <w:name w:val="footer"/>
    <w:basedOn w:val="a"/>
    <w:link w:val="Char2"/>
    <w:pPr>
      <w:tabs>
        <w:tab w:val="center" w:pos="4153"/>
        <w:tab w:val="right" w:pos="8306"/>
      </w:tabs>
      <w:snapToGrid w:val="0"/>
    </w:pPr>
    <w:rPr>
      <w:sz w:val="18"/>
      <w:szCs w:val="18"/>
    </w:rPr>
  </w:style>
  <w:style w:type="paragraph" w:styleId="a7">
    <w:name w:val="header"/>
    <w:basedOn w:val="a"/>
    <w:link w:val="Char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utoSpaceDE/>
      <w:autoSpaceDN/>
      <w:jc w:val="both"/>
    </w:pPr>
    <w:rPr>
      <w:rFonts w:ascii="Times New Roman" w:hAnsi="Times New Roman" w:cs="Times New Roman"/>
      <w:kern w:val="2"/>
      <w:sz w:val="21"/>
      <w:szCs w:val="24"/>
      <w:lang w:val="en-US" w:bidi="ar-SA"/>
    </w:rPr>
  </w:style>
  <w:style w:type="paragraph" w:styleId="a8">
    <w:name w:val="Normal (Web)"/>
    <w:basedOn w:val="a"/>
    <w:qFormat/>
    <w:pPr>
      <w:widowControl/>
      <w:autoSpaceDE/>
      <w:autoSpaceDN/>
      <w:spacing w:before="100" w:beforeAutospacing="1" w:after="100" w:afterAutospacing="1"/>
    </w:pPr>
    <w:rPr>
      <w:sz w:val="24"/>
      <w:szCs w:val="24"/>
      <w:lang w:val="en-US" w:bidi="ar-SA"/>
    </w:rPr>
  </w:style>
  <w:style w:type="character" w:styleId="a9">
    <w:name w:val="Hyperlink"/>
    <w:basedOn w:val="a0"/>
    <w:rPr>
      <w:color w:val="0000FF"/>
      <w:u w:val="single"/>
    </w:rPr>
  </w:style>
  <w:style w:type="character" w:styleId="aa">
    <w:name w:val="annotation reference"/>
    <w:qFormat/>
    <w:rPr>
      <w:sz w:val="21"/>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列出段落1"/>
    <w:basedOn w:val="a"/>
    <w:uiPriority w:val="1"/>
    <w:qFormat/>
    <w:pPr>
      <w:ind w:left="1147" w:hanging="324"/>
    </w:pPr>
  </w:style>
  <w:style w:type="paragraph" w:customStyle="1" w:styleId="TableParagraph">
    <w:name w:val="Table Paragraph"/>
    <w:basedOn w:val="a"/>
    <w:uiPriority w:val="1"/>
    <w:qFormat/>
  </w:style>
  <w:style w:type="character" w:customStyle="1" w:styleId="Char3">
    <w:name w:val="页眉 Char"/>
    <w:basedOn w:val="a0"/>
    <w:link w:val="a7"/>
    <w:rPr>
      <w:rFonts w:ascii="宋体" w:eastAsia="宋体" w:hAnsi="宋体" w:cs="宋体"/>
      <w:sz w:val="18"/>
      <w:szCs w:val="18"/>
      <w:lang w:val="zh-CN" w:bidi="zh-CN"/>
    </w:rPr>
  </w:style>
  <w:style w:type="character" w:customStyle="1" w:styleId="Char2">
    <w:name w:val="页脚 Char"/>
    <w:basedOn w:val="a0"/>
    <w:link w:val="a6"/>
    <w:rPr>
      <w:rFonts w:ascii="宋体" w:eastAsia="宋体" w:hAnsi="宋体" w:cs="宋体"/>
      <w:sz w:val="18"/>
      <w:szCs w:val="18"/>
      <w:lang w:val="zh-CN" w:bidi="zh-CN"/>
    </w:rPr>
  </w:style>
  <w:style w:type="character" w:customStyle="1" w:styleId="Char1">
    <w:name w:val="批注框文本 Char"/>
    <w:basedOn w:val="a0"/>
    <w:link w:val="a5"/>
    <w:rPr>
      <w:rFonts w:ascii="宋体" w:eastAsia="宋体" w:hAnsi="宋体" w:cs="宋体"/>
      <w:sz w:val="18"/>
      <w:szCs w:val="18"/>
      <w:lang w:val="zh-CN" w:bidi="zh-CN"/>
    </w:rPr>
  </w:style>
  <w:style w:type="paragraph" w:styleId="ab">
    <w:name w:val="List Paragraph"/>
    <w:basedOn w:val="a"/>
    <w:uiPriority w:val="99"/>
    <w:unhideWhenUsed/>
    <w:pPr>
      <w:ind w:firstLineChars="200" w:firstLine="420"/>
    </w:pPr>
  </w:style>
  <w:style w:type="character" w:customStyle="1" w:styleId="Char0">
    <w:name w:val="正文文本缩进 Char"/>
    <w:basedOn w:val="a0"/>
    <w:link w:val="a4"/>
    <w:rPr>
      <w:rFonts w:ascii="宋体" w:eastAsia="宋体" w:hAnsi="宋体" w:cs="宋体"/>
      <w:sz w:val="22"/>
      <w:szCs w:val="22"/>
      <w:lang w:val="zh-CN" w:bidi="zh-CN"/>
    </w:rPr>
  </w:style>
  <w:style w:type="character" w:customStyle="1" w:styleId="1Char">
    <w:name w:val="标题 1 Char"/>
    <w:basedOn w:val="a0"/>
    <w:link w:val="1"/>
    <w:uiPriority w:val="1"/>
    <w:rsid w:val="0073260D"/>
    <w:rPr>
      <w:rFonts w:ascii="Microsoft JhengHei" w:eastAsia="Microsoft JhengHei" w:hAnsi="Microsoft JhengHei" w:cs="Microsoft JhengHei"/>
      <w:b/>
      <w:bCs/>
      <w:sz w:val="32"/>
      <w:szCs w:val="32"/>
      <w:lang w:val="zh-CN" w:bidi="zh-CN"/>
    </w:rPr>
  </w:style>
  <w:style w:type="character" w:customStyle="1" w:styleId="Char">
    <w:name w:val="正文文本 Char"/>
    <w:basedOn w:val="a0"/>
    <w:link w:val="a3"/>
    <w:uiPriority w:val="1"/>
    <w:rsid w:val="0073260D"/>
    <w:rPr>
      <w:rFonts w:ascii="宋体" w:eastAsia="宋体" w:hAnsi="宋体" w:cs="宋体"/>
      <w:sz w:val="32"/>
      <w:szCs w:val="32"/>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459E3"/>
    <w:pPr>
      <w:widowControl w:val="0"/>
      <w:autoSpaceDE w:val="0"/>
      <w:autoSpaceDN w:val="0"/>
    </w:pPr>
    <w:rPr>
      <w:rFonts w:ascii="宋体" w:eastAsia="宋体" w:hAnsi="宋体" w:cs="宋体"/>
      <w:sz w:val="22"/>
      <w:szCs w:val="22"/>
      <w:lang w:val="zh-CN" w:bidi="zh-CN"/>
    </w:rPr>
  </w:style>
  <w:style w:type="paragraph" w:styleId="1">
    <w:name w:val="heading 1"/>
    <w:basedOn w:val="a"/>
    <w:next w:val="a"/>
    <w:link w:val="1Char"/>
    <w:uiPriority w:val="1"/>
    <w:qFormat/>
    <w:pPr>
      <w:spacing w:line="509" w:lineRule="exact"/>
      <w:ind w:left="823"/>
      <w:outlineLvl w:val="0"/>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ind w:left="180"/>
    </w:pPr>
    <w:rPr>
      <w:sz w:val="32"/>
      <w:szCs w:val="32"/>
    </w:rPr>
  </w:style>
  <w:style w:type="paragraph" w:styleId="a4">
    <w:name w:val="Body Text Indent"/>
    <w:basedOn w:val="a"/>
    <w:link w:val="Char0"/>
    <w:pPr>
      <w:spacing w:after="120"/>
      <w:ind w:leftChars="200" w:left="420"/>
    </w:pPr>
  </w:style>
  <w:style w:type="paragraph" w:styleId="a5">
    <w:name w:val="Balloon Text"/>
    <w:basedOn w:val="a"/>
    <w:link w:val="Char1"/>
    <w:rPr>
      <w:sz w:val="18"/>
      <w:szCs w:val="18"/>
    </w:rPr>
  </w:style>
  <w:style w:type="paragraph" w:styleId="a6">
    <w:name w:val="footer"/>
    <w:basedOn w:val="a"/>
    <w:link w:val="Char2"/>
    <w:pPr>
      <w:tabs>
        <w:tab w:val="center" w:pos="4153"/>
        <w:tab w:val="right" w:pos="8306"/>
      </w:tabs>
      <w:snapToGrid w:val="0"/>
    </w:pPr>
    <w:rPr>
      <w:sz w:val="18"/>
      <w:szCs w:val="18"/>
    </w:rPr>
  </w:style>
  <w:style w:type="paragraph" w:styleId="a7">
    <w:name w:val="header"/>
    <w:basedOn w:val="a"/>
    <w:link w:val="Char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utoSpaceDE/>
      <w:autoSpaceDN/>
      <w:jc w:val="both"/>
    </w:pPr>
    <w:rPr>
      <w:rFonts w:ascii="Times New Roman" w:hAnsi="Times New Roman" w:cs="Times New Roman"/>
      <w:kern w:val="2"/>
      <w:sz w:val="21"/>
      <w:szCs w:val="24"/>
      <w:lang w:val="en-US" w:bidi="ar-SA"/>
    </w:rPr>
  </w:style>
  <w:style w:type="paragraph" w:styleId="a8">
    <w:name w:val="Normal (Web)"/>
    <w:basedOn w:val="a"/>
    <w:qFormat/>
    <w:pPr>
      <w:widowControl/>
      <w:autoSpaceDE/>
      <w:autoSpaceDN/>
      <w:spacing w:before="100" w:beforeAutospacing="1" w:after="100" w:afterAutospacing="1"/>
    </w:pPr>
    <w:rPr>
      <w:sz w:val="24"/>
      <w:szCs w:val="24"/>
      <w:lang w:val="en-US" w:bidi="ar-SA"/>
    </w:rPr>
  </w:style>
  <w:style w:type="character" w:styleId="a9">
    <w:name w:val="Hyperlink"/>
    <w:basedOn w:val="a0"/>
    <w:rPr>
      <w:color w:val="0000FF"/>
      <w:u w:val="single"/>
    </w:rPr>
  </w:style>
  <w:style w:type="character" w:styleId="aa">
    <w:name w:val="annotation reference"/>
    <w:qFormat/>
    <w:rPr>
      <w:sz w:val="21"/>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列出段落1"/>
    <w:basedOn w:val="a"/>
    <w:uiPriority w:val="1"/>
    <w:qFormat/>
    <w:pPr>
      <w:ind w:left="1147" w:hanging="324"/>
    </w:pPr>
  </w:style>
  <w:style w:type="paragraph" w:customStyle="1" w:styleId="TableParagraph">
    <w:name w:val="Table Paragraph"/>
    <w:basedOn w:val="a"/>
    <w:uiPriority w:val="1"/>
    <w:qFormat/>
  </w:style>
  <w:style w:type="character" w:customStyle="1" w:styleId="Char3">
    <w:name w:val="页眉 Char"/>
    <w:basedOn w:val="a0"/>
    <w:link w:val="a7"/>
    <w:rPr>
      <w:rFonts w:ascii="宋体" w:eastAsia="宋体" w:hAnsi="宋体" w:cs="宋体"/>
      <w:sz w:val="18"/>
      <w:szCs w:val="18"/>
      <w:lang w:val="zh-CN" w:bidi="zh-CN"/>
    </w:rPr>
  </w:style>
  <w:style w:type="character" w:customStyle="1" w:styleId="Char2">
    <w:name w:val="页脚 Char"/>
    <w:basedOn w:val="a0"/>
    <w:link w:val="a6"/>
    <w:rPr>
      <w:rFonts w:ascii="宋体" w:eastAsia="宋体" w:hAnsi="宋体" w:cs="宋体"/>
      <w:sz w:val="18"/>
      <w:szCs w:val="18"/>
      <w:lang w:val="zh-CN" w:bidi="zh-CN"/>
    </w:rPr>
  </w:style>
  <w:style w:type="character" w:customStyle="1" w:styleId="Char1">
    <w:name w:val="批注框文本 Char"/>
    <w:basedOn w:val="a0"/>
    <w:link w:val="a5"/>
    <w:rPr>
      <w:rFonts w:ascii="宋体" w:eastAsia="宋体" w:hAnsi="宋体" w:cs="宋体"/>
      <w:sz w:val="18"/>
      <w:szCs w:val="18"/>
      <w:lang w:val="zh-CN" w:bidi="zh-CN"/>
    </w:rPr>
  </w:style>
  <w:style w:type="paragraph" w:styleId="ab">
    <w:name w:val="List Paragraph"/>
    <w:basedOn w:val="a"/>
    <w:uiPriority w:val="99"/>
    <w:unhideWhenUsed/>
    <w:pPr>
      <w:ind w:firstLineChars="200" w:firstLine="420"/>
    </w:pPr>
  </w:style>
  <w:style w:type="character" w:customStyle="1" w:styleId="Char0">
    <w:name w:val="正文文本缩进 Char"/>
    <w:basedOn w:val="a0"/>
    <w:link w:val="a4"/>
    <w:rPr>
      <w:rFonts w:ascii="宋体" w:eastAsia="宋体" w:hAnsi="宋体" w:cs="宋体"/>
      <w:sz w:val="22"/>
      <w:szCs w:val="22"/>
      <w:lang w:val="zh-CN" w:bidi="zh-CN"/>
    </w:rPr>
  </w:style>
  <w:style w:type="character" w:customStyle="1" w:styleId="1Char">
    <w:name w:val="标题 1 Char"/>
    <w:basedOn w:val="a0"/>
    <w:link w:val="1"/>
    <w:uiPriority w:val="1"/>
    <w:rsid w:val="0073260D"/>
    <w:rPr>
      <w:rFonts w:ascii="Microsoft JhengHei" w:eastAsia="Microsoft JhengHei" w:hAnsi="Microsoft JhengHei" w:cs="Microsoft JhengHei"/>
      <w:b/>
      <w:bCs/>
      <w:sz w:val="32"/>
      <w:szCs w:val="32"/>
      <w:lang w:val="zh-CN" w:bidi="zh-CN"/>
    </w:rPr>
  </w:style>
  <w:style w:type="character" w:customStyle="1" w:styleId="Char">
    <w:name w:val="正文文本 Char"/>
    <w:basedOn w:val="a0"/>
    <w:link w:val="a3"/>
    <w:uiPriority w:val="1"/>
    <w:rsid w:val="0073260D"/>
    <w:rPr>
      <w:rFonts w:ascii="宋体" w:eastAsia="宋体" w:hAnsi="宋体" w:cs="宋体"/>
      <w:sz w:val="32"/>
      <w:szCs w:val="3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358366">
      <w:bodyDiv w:val="1"/>
      <w:marLeft w:val="0"/>
      <w:marRight w:val="0"/>
      <w:marTop w:val="0"/>
      <w:marBottom w:val="0"/>
      <w:divBdr>
        <w:top w:val="none" w:sz="0" w:space="0" w:color="auto"/>
        <w:left w:val="none" w:sz="0" w:space="0" w:color="auto"/>
        <w:bottom w:val="none" w:sz="0" w:space="0" w:color="auto"/>
        <w:right w:val="none" w:sz="0" w:space="0" w:color="auto"/>
      </w:divBdr>
      <w:divsChild>
        <w:div w:id="1522667761">
          <w:marLeft w:val="0"/>
          <w:marRight w:val="0"/>
          <w:marTop w:val="0"/>
          <w:marBottom w:val="0"/>
          <w:divBdr>
            <w:top w:val="none" w:sz="0" w:space="0" w:color="auto"/>
            <w:left w:val="none" w:sz="0" w:space="0" w:color="auto"/>
            <w:bottom w:val="none" w:sz="0" w:space="0" w:color="auto"/>
            <w:right w:val="none" w:sz="0" w:space="0" w:color="auto"/>
          </w:divBdr>
        </w:div>
        <w:div w:id="1213826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3.png"/><Relationship Id="rId23" Type="http://schemas.openxmlformats.org/officeDocument/2006/relationships/image" Target="media/image6.png"/><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FEA835-8F9D-4A4D-BD00-7641437B2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26</Pages>
  <Words>2229</Words>
  <Characters>12709</Characters>
  <Application>Microsoft Office Word</Application>
  <DocSecurity>0</DocSecurity>
  <Lines>105</Lines>
  <Paragraphs>29</Paragraphs>
  <ScaleCrop>false</ScaleCrop>
  <Company>http://www.deepbbs.org</Company>
  <LinksUpToDate>false</LinksUpToDate>
  <CharactersWithSpaces>14909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活动指南</dc:title>
  <dc:creator>罗依</dc:creator>
  <cp:lastModifiedBy>权威</cp:lastModifiedBy>
  <cp:revision>27</cp:revision>
  <cp:lastPrinted>2022-10-30T09:59:00Z</cp:lastPrinted>
  <dcterms:created xsi:type="dcterms:W3CDTF">2022-11-05T16:49:00Z</dcterms:created>
  <dcterms:modified xsi:type="dcterms:W3CDTF">2023-01-31T04:59:00Z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2022-11-04T00:00:00Z</vt:filetime>
  </property>
  <property fmtid="{D5CDD505-2E9C-101B-9397-08002B2CF9AE}" pid="3" name="Creator">
    <vt:lpwstr>Microsoft® Word 2019</vt:lpwstr>
  </property>
  <property fmtid="{D5CDD505-2E9C-101B-9397-08002B2CF9AE}" pid="4" name="LastSaved">
    <vt:filetime>2022-11-24T00:00:00Z</vt:filetime>
  </property>
  <property fmtid="{D5CDD505-2E9C-101B-9397-08002B2CF9AE}" pid="5" name="KSOProductBuildVer">
    <vt:lpwstr>2052-11.1.0.12763</vt:lpwstr>
  </property>
  <property fmtid="{D5CDD505-2E9C-101B-9397-08002B2CF9AE}" pid="6" name="ICV">
    <vt:lpwstr>41A2FF64E4A44DBFB23B7531B2139074</vt:lpwstr>
  </property>
</Properties>
</file>